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15811" w14:textId="0CB991D8" w:rsidR="007166CE" w:rsidRDefault="000B502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61CBBF3" wp14:editId="4CB3FEC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4C758B" w14:textId="77777777" w:rsidR="007166CE" w:rsidRDefault="007166CE" w:rsidP="007166CE">
      <w:pPr>
        <w:pStyle w:val="berschrift1"/>
      </w:pPr>
      <w:r>
        <w:br w:type="page"/>
      </w:r>
      <w:r>
        <w:lastRenderedPageBreak/>
        <w:t>Vorwort</w:t>
      </w:r>
    </w:p>
    <w:p w14:paraId="014628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B8D33AE" w14:textId="77777777" w:rsidR="007E1779" w:rsidRDefault="008D7463" w:rsidP="007166CE">
      <w:r>
        <w:t xml:space="preserve">Dieses Jahr hat uns allen eine Menge abverlangt – doch Gott hat uns hindurchgetragen. </w:t>
      </w:r>
    </w:p>
    <w:p w14:paraId="7304915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148E15F" w14:textId="77777777" w:rsidR="007E1779" w:rsidRDefault="007E1779" w:rsidP="007166CE">
      <w:r>
        <w:t>Vielleicht hat aber auch der eine oder die andere Lust, mitzumachen und neue Bücher zu erstellen – sprecht mich einfach an.</w:t>
      </w:r>
    </w:p>
    <w:p w14:paraId="33FAAB7D" w14:textId="77777777" w:rsidR="007166CE" w:rsidRDefault="007166CE" w:rsidP="007166CE">
      <w:r>
        <w:t>Euch allen wünsche ich Gottes reichen Segen und dass Ihr für Euch interessante Texte hier findet. Für Anregungen bin ich immer dankbar.</w:t>
      </w:r>
    </w:p>
    <w:p w14:paraId="3291BA2B" w14:textId="77777777" w:rsidR="007166CE" w:rsidRDefault="007166CE" w:rsidP="007166CE">
      <w:r>
        <w:t>Gruß &amp; Segen,</w:t>
      </w:r>
    </w:p>
    <w:p w14:paraId="1B9FE2B5" w14:textId="77777777" w:rsidR="007166CE" w:rsidRDefault="007166CE" w:rsidP="007166CE">
      <w:r>
        <w:t>Andreas</w:t>
      </w:r>
    </w:p>
    <w:p w14:paraId="5FC9007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37F7F2" w14:textId="77777777" w:rsidR="00257CEF" w:rsidRDefault="00257CEF" w:rsidP="00257CEF">
      <w:pPr>
        <w:pStyle w:val="berschrift1"/>
        <w:rPr>
          <w:sz w:val="48"/>
        </w:rPr>
      </w:pPr>
      <w:r>
        <w:lastRenderedPageBreak/>
        <w:t>Spurgeon, Charles Haddon - Römerbrief (Andachten)</w:t>
      </w:r>
    </w:p>
    <w:p w14:paraId="622FC472" w14:textId="77777777" w:rsidR="00257CEF" w:rsidRDefault="00257CEF" w:rsidP="00257CEF">
      <w:pPr>
        <w:pStyle w:val="berschrift2"/>
      </w:pPr>
      <w:r>
        <w:t>Römer 1, 7</w:t>
      </w:r>
    </w:p>
    <w:p w14:paraId="5D9038D5" w14:textId="77777777" w:rsidR="00257CEF" w:rsidRDefault="00257CEF" w:rsidP="00257CEF">
      <w:pPr>
        <w:pStyle w:val="StandardWeb"/>
      </w:pPr>
      <w:r>
        <w:rPr>
          <w:rStyle w:val="Fett"/>
        </w:rPr>
        <w:t>„Den berufenen Heiligen.“</w:t>
      </w:r>
      <w:r>
        <w:t xml:space="preserve"> </w:t>
      </w:r>
    </w:p>
    <w:p w14:paraId="00E1210B" w14:textId="77777777" w:rsidR="00257CEF" w:rsidRDefault="00257CEF" w:rsidP="00257CEF">
      <w:pPr>
        <w:pStyle w:val="StandardWeb"/>
      </w:pPr>
      <w:r>
        <w:t xml:space="preserve">Wir sind gar sehr geneigt, die Heiligen der Apostelzeit als solche zu betrachten, die „Heilige“ wären in einer tiefern und ausgezeichneteren Bedeutung des Worts, als die andern Kinder Gottes. Alle sind „Heilige“, die Gott durch seine Gnade berufen, und geheiliget hat durch seinen Heiligen Geist; aber wir neigen uns doch zu der Vorstellung hin, die Apostel müssten ganz außerordentliche Leute gewesen sein, welche kaum einer ähnlichen Schwachheit, kaum solchen Versuchungen wären unterworfen gewesen, wie wir selber. Dennoch vergessen und verfehlen wir, wenn wir das meinen, die Wahrheit, dass, je mehr ein Mensch vor Gott wandelt und in Gott lebt, er umso mehr Anlass erhält, über sein böses Herz zu trauern, und je mehr ihn sein Meister in seinem Dienste zu Ehren zieht, umso mehr ihn Tag für Tag die Sünde kränkt und schmerzt, die aus dem Fleisch stammt. In der Wirklichkeit ist‘s so, dass, wenn wir den Apostel Paulus persönlich gekannt hätten, wir hätten denken müssen, es sei auffallend, wie gar ähnlich er den übrigen Gliedern der auserwählten Familie Gottes sei; und wenn wir mit ihm gesprochen hätten, so hätten wir sagen müssen: „Wir finden, dass seine Erfahrungen und die unsern fast dieselben sind. Er ist treuer, ernster, tiefer gegründet als wir, aber er hat mit denselben Trübsalen und Versuchungen zu kämpfen wie wir. Ja, er wird sogar in mancher Beziehung schwerer versucht als wir.“ Sehet darum die ersten Heiligen nicht an als solche, die der Schwachheiten und Sünden wären überhoben gewesen; und betrachtet sie nicht mit jener heiligen Scheu, die fast zur Anbetung wird. Ihre Heiligkeit ist auch uns erreichbar. Wir sind „berufene Heilige“, berufen von derselben Stimme, die sie zu ihrer hohen Berufung zog. Es ist jedes Christen Pflicht, mit Gewalt hindurchzudringen in den engern Kreis der Gemeinschaft der Heiligen. Darum wollen wir ihnen nachfolgen; wir wollen nachjagen ihrer Heiligung und ihrem Eifer. Wir haben dasselbe Licht, das ihnen leuchtete, die gleiche Gnade ist uns zugänglich, und warum sollten wir uns zufrieden geben, ehe wir sie im himmlischen Wesen des Gemüts erreicht haben? Sie lebten mit Jesu, sie lebten für Jesum, darum wuchsen sie wie Jesus. So wollen wir denn leben nach demselben Geist, nach dem sie lebten, und „aufsehen auf Jesum, den Anfänger und Vollender unsers Glaubens,“ so wird unsre Heiligkeit bald zum Vorschein kommen. </w:t>
      </w:r>
    </w:p>
    <w:p w14:paraId="57BD586B" w14:textId="77777777" w:rsidR="00257CEF" w:rsidRDefault="00257CEF" w:rsidP="00257CEF">
      <w:pPr>
        <w:pStyle w:val="berschrift2"/>
      </w:pPr>
      <w:r>
        <w:t>Römer 1,17</w:t>
      </w:r>
    </w:p>
    <w:p w14:paraId="15F5EE45" w14:textId="77777777" w:rsidR="00257CEF" w:rsidRDefault="00257CEF" w:rsidP="00257CEF">
      <w:pPr>
        <w:pStyle w:val="StandardWeb"/>
      </w:pPr>
      <w:r>
        <w:rPr>
          <w:rStyle w:val="Fett"/>
        </w:rPr>
        <w:t>Der Gerechte wird seines Glaubens leben.</w:t>
      </w:r>
      <w:r>
        <w:t xml:space="preserve"> </w:t>
      </w:r>
    </w:p>
    <w:p w14:paraId="16C29380" w14:textId="38E4A79F" w:rsidR="00257CEF" w:rsidRDefault="00257CEF" w:rsidP="00257CEF">
      <w:pPr>
        <w:pStyle w:val="StandardWeb"/>
      </w:pPr>
      <w:r>
        <w:t xml:space="preserve">Ich werde nicht sterben. Ich kann an den Herrn, meinen Gott, glauben, ich glaube an Ihn, und dieser Glaube wird mich lebendig erhalten. Ich möchte unter diejenigen gezählt werden, die in ihrem Wandel gerecht sind; aber selbst wenn ich vollkommen wäre, würde ich nicht versuchen, durch meine Gerechtigkeit zu leben; ich würde mich an das Werk des Herrn Jesu anklammern und durch den Glauben an Ihn und durch nichts andres leben. Wenn ich im Stande wäre, meinen Leib für den Herrn Jesum brennen zu lassen, so wollte ich doch nicht meinem eignen Mut und meiner Beständigkeit trauen, sondern immer noch durch den Glauben leben. </w:t>
      </w:r>
    </w:p>
    <w:p w14:paraId="41A16573" w14:textId="77777777" w:rsidR="00257CEF" w:rsidRDefault="00257CEF" w:rsidP="00257CEF">
      <w:pPr>
        <w:pStyle w:val="StandardWeb"/>
      </w:pPr>
      <w:r>
        <w:t>„Wär´ ich ein Märtyrer am Pfahl,</w:t>
      </w:r>
      <w:r>
        <w:br/>
        <w:t>Mich müßte Jesu Blut versühnen,</w:t>
      </w:r>
      <w:r>
        <w:br/>
        <w:t>Und seine Wunden, seine Qual;</w:t>
      </w:r>
      <w:r>
        <w:br/>
        <w:t xml:space="preserve">Ich könnte keine Gnad´ verdienen.“ </w:t>
      </w:r>
    </w:p>
    <w:p w14:paraId="67BDBF59" w14:textId="77777777" w:rsidR="00257CEF" w:rsidRDefault="00257CEF" w:rsidP="00257CEF">
      <w:pPr>
        <w:pStyle w:val="StandardWeb"/>
      </w:pPr>
      <w:r>
        <w:lastRenderedPageBreak/>
        <w:t xml:space="preserve">Durch den Glauben leben ist weit sicherer und glücklicher als durch Gefühle oder durch Werke leben. Die Rebe hat ein besseres Leben im Weinstock, als sie es für sich allein haben würde, selbst wenn´s ihr möglich wäre, getrennt vom Stamm zu leben. Leben, indem man sich an Jesum anklammert und alles von Ihm empfängt, ist etwas Süßes und Heiliges. Wenn sogar der Gerechte in dieser Art leben muß, wieviel mehr ich, der ich ein armer Sünder bin! Herr, ich glaube. Ich muß Dir ganz trauen. Was kann ich anders tun? Dir vertrauen ist mein Leben. Ich fühle, daß es so ist. Ich will hierbei bleiben bis ans Ende. </w:t>
      </w:r>
    </w:p>
    <w:p w14:paraId="7562999D" w14:textId="77777777" w:rsidR="00257CEF" w:rsidRDefault="00257CEF" w:rsidP="00257CEF">
      <w:pPr>
        <w:pStyle w:val="berschrift2"/>
      </w:pPr>
      <w:r>
        <w:t>Römer 3, 26</w:t>
      </w:r>
    </w:p>
    <w:p w14:paraId="62AC0588" w14:textId="77777777" w:rsidR="00257CEF" w:rsidRDefault="00257CEF" w:rsidP="00257CEF">
      <w:pPr>
        <w:pStyle w:val="StandardWeb"/>
      </w:pPr>
      <w:r>
        <w:rPr>
          <w:rStyle w:val="Fett"/>
        </w:rPr>
        <w:t>„Auf dass Er allein gerecht sei, und gerecht mache den, der da ist des Glaubens an Jesum.“</w:t>
      </w:r>
      <w:r>
        <w:t xml:space="preserve"> </w:t>
      </w:r>
    </w:p>
    <w:p w14:paraId="7C5D2904" w14:textId="77777777" w:rsidR="00257CEF" w:rsidRDefault="00257CEF" w:rsidP="00257CEF">
      <w:pPr>
        <w:pStyle w:val="StandardWeb"/>
      </w:pPr>
      <w:r>
        <w:t xml:space="preserve">Nun wir denn sind gerecht geworden durch den Glauben, so haben wir Frieden mit Gott. Das Gewissen verklagt uns nicht länger. Die Gerechtigkeit entscheidet nun zugunsten des Sünders, statt gegen ihn. Das Gedächtnis schaut zurück auf die vergangenen Sünden, mit tiefem Kummer über dieselben, aber ohne jegliche Furcht vor einer künftigen Strafe; denn Christus hat die Furcht seines Volkes bis auf den letzten Heller und Pfennig bezahlt, und den göttlichen Empfangschein dafür erhalten; und es wäre denn, dass Gott könnte so ungerecht sein, und für die nämliche Schuld doppelte Bezahlung verlangen, so kann nie und nimmer eine Seele, für welche der Herr Jesus als Bürge gestorben ist, in den Höllenpfuhl geworfen werden. Es leuchtet unserem klaren Verstande als eine Grundwahrheit ein, dass wir glauben dürfen, Gott sei gerecht; wir fühlen, dass es so sein muss, und das verursacht uns zuerst großen Schrecken; aber ist‘s nicht wunderbar, dass eben dieser selbe Glaube an Gottes Gerechtigkeit hernach ein Grundpfeiler unsers Vertrauens und Friedens wird? Wenn Gott gerecht ist, so muss ich als Sünder, der ohne Beistand, ohne Bürgen dasteht, Strafe erdulden; aber Jesus vertritt mich und erleidet die Strafe der Sünde für mich; und nun kann ich als ein Sünder, der in Christo steht, nimmermehr gestraft werden, so anders Gott gerecht ist. Gott müsste seine Natur verändern, ehe eine einzige Seele, für welche der Herr Jesus als Bürge eingestanden ist, möglicherweise je die Geißel des Gesetzes an sich erfahren dürfte. Weil also Jesus an die Stelle des Gläubigen getreten ist, und ein volles Sühngeld bezahlt hat zur Abwendung des göttlichen Strafgerichts für alles, was sein Volk verschuldet hat, so darf der Gläubige in den Siegesjubel ausbrechen: „Wer will die Auserwählten Gottes beschuldigen?“ Gott nicht, denn Er hat sie gerecht gemacht; Christus nicht, denn Er ist gestorben, „ja vielmehr, der auch auferwecket ist.“ Meine Hoffnung blüht nicht darum, weil ich etwa kein Sünder wäre, sondern weil ich ein Sünder bin, für welchen Christus gestorben ist; mein Vertrauen steht nicht darauf, dass ich heilig bin, sondern dass, ob ich schon unheilig bin, Er meine Gerechtigkeit ist. Mein Glaube ruht nicht auf dem, was ich bin oder fühle oder weiß, sondern auf dem, was Christus ist, was Er getan hat, und was Er jetzt noch für mich tut. </w:t>
      </w:r>
    </w:p>
    <w:p w14:paraId="1CFB6CE6" w14:textId="77777777" w:rsidR="00257CEF" w:rsidRDefault="00257CEF" w:rsidP="00257CEF">
      <w:pPr>
        <w:pStyle w:val="berschrift2"/>
      </w:pPr>
      <w:r>
        <w:t>Römer 3, 31</w:t>
      </w:r>
    </w:p>
    <w:p w14:paraId="748D8380" w14:textId="77777777" w:rsidR="00257CEF" w:rsidRDefault="00257CEF" w:rsidP="00257CEF">
      <w:pPr>
        <w:pStyle w:val="StandardWeb"/>
      </w:pPr>
      <w:r>
        <w:rPr>
          <w:rStyle w:val="Fett"/>
        </w:rPr>
        <w:t xml:space="preserve">“Heben wir denn das Gesetz auf durch den Glauben? Das sei ferne! Sondern wir richten das Gesetz auf.“ </w:t>
      </w:r>
    </w:p>
    <w:p w14:paraId="73FABE6E" w14:textId="77777777" w:rsidR="00257CEF" w:rsidRDefault="00257CEF" w:rsidP="00257CEF">
      <w:pPr>
        <w:pStyle w:val="StandardWeb"/>
      </w:pPr>
      <w:r>
        <w:t xml:space="preserve">Wenn der Gläubige aufgenommen wird in die Kindschaft Gottes, so hört mit einem Male seine Verwandtschaft mit dem alten Adam und dem Gesetz auf; aber er steht dann unter einem neuen Gesetz und in einem neuen Bunde. Liebe gläubige Seele, du bist ein Kind Gottes; so ist es auch deine erste Pflicht, deinem himmlischen Vater zu gehorchen. Mit einem knechtischen Geist hast du nichts zu schaffen; du bist kein Sklave, sondern ein Kind; und darum eben, dass du nun ein liebes Kind bist, bist du auch verpflichtet, deines Vaters leisesten </w:t>
      </w:r>
      <w:r>
        <w:lastRenderedPageBreak/>
        <w:t xml:space="preserve">Wünschen nachzuleben und dem kleinsten Gebot seines Willens genüge zu tun. Wenn Er dich heißt, seine Gnadenmittel zu gebrauchen, so versäumst du dies dir zur schweren Verantwortung, denn dann bist du deinem Vater ungehorsam. Befiehlt Er dir, nachzujagen dem Vorbilde seines heiligen Kindes Jesu, sollte dir solches nicht höchste Freude und Wonne sein? Wenn Jesus zu dir spricht: „Seid vollkommen, gleichwie euer Vater im Himmel vollkommen ist,“ dann sucht nicht aus Gesetzespflicht, sondern eurem Heiland zuliebe mit allem Ernst einen Wandel der Heiligung zu führen. Wenn Er von seinen Heiligen fordert, dass sie sich untereinander lieben, dann tut es nicht, weil das Gesetz spricht: „Liebe deinen Nächsten,“ sondern weil Jesus sagt: „So ihr mich lieb habt, so haltet meine Gebote;“ und das ist das Gebot, das Er euch gegeben hat: „Liebet euch untereinander.“ Wenn ihr ermahnt werdet, den Dürftigen mitzuteilen, so tut es nicht, weil die Barmherzigkeit eine Last wäre, der ihr nicht ausweichen dürft, sondern weil der Herr Jesus lehrt: „Gib dem, der dich bittet.“ Wenn sein Wort spricht: „Liebe Gott von ganzem Herzen,“ dann schau‘ auf dies Gebot und antworte: „Ach, Gebot! Christus hat dich schon erfüllt, darum habe ich nicht mehr nötig, dich um meiner Seligkeit willen zu erfüllen; sondern ich freue mich, dass ich Dir gehorsam sein darf, weil Gott nun mein Vater ist, und Er Ansprüche an mich hat, die ich nicht zurückweisen darf noch will.“ Möge Gott, der Heilige Geist, dich gehorsam machen der allüberwindenden Macht der Liebe Christi, auf dass du ausrufen kannst: „Führe mich auf dem Steige Deiner Gebote, denn ich habe Lust dazu.“ </w:t>
      </w:r>
    </w:p>
    <w:p w14:paraId="756888C1" w14:textId="77777777" w:rsidR="00257CEF" w:rsidRDefault="00257CEF" w:rsidP="00257CEF">
      <w:pPr>
        <w:pStyle w:val="berschrift2"/>
      </w:pPr>
      <w:r>
        <w:t>Römer 4, 20</w:t>
      </w:r>
    </w:p>
    <w:p w14:paraId="46534BA0" w14:textId="77777777" w:rsidR="00257CEF" w:rsidRDefault="00257CEF" w:rsidP="00257CEF">
      <w:pPr>
        <w:pStyle w:val="StandardWeb"/>
      </w:pPr>
      <w:r>
        <w:rPr>
          <w:rStyle w:val="Fett"/>
        </w:rPr>
        <w:t xml:space="preserve">“Stark im Glauben.“ </w:t>
      </w:r>
    </w:p>
    <w:p w14:paraId="0489082E" w14:textId="77777777" w:rsidR="00257CEF" w:rsidRDefault="00257CEF" w:rsidP="00257CEF">
      <w:pPr>
        <w:pStyle w:val="StandardWeb"/>
      </w:pPr>
      <w:r>
        <w:t xml:space="preserve">Christ, habe wohl acht auf deinen Glauben; denn bedenke, dass der Glaube der einzige Weg ist, auf dem du Gnade und Segen empfangen kannst. Haben wir ein Bedürfnis nach göttlichen Segensgaben, so sind sie allein dem Glauben erreichbar. Das Gebet erlangt keine Erhörung vor dem Throne Gottes, es sei denn das ernstliche Gebet des Gläubigen. Der Glaube ist der himmlische Botschafter zwischen der Seele und dem verherrlichten und verklärten Herrn Jesus. Fehlt uns dieser Bote, so können wir weder unsre Gebete emporsenden, noch können wir von oben Erhörung empfangen. Der Glaube ist der Telegraphendraht, der zwischen Erde und Himmel ausgespannt ist und welchen Gottes Liebesverheißungen so schnell durchlaufen, dass, ehe wir rufen, so antwortet Er, wenn wir noch reden, so hört Er uns. Wenn aber diese telegraphische Verbindung zerrissen ist, wie können wir dann noch die Verheißung empfangen? Bin ich etwa in großer Trübsal? Ich kann Hilfe empfangen in meiner Not durch den Glauben. Werde ich vom Feinde bedrängt? Meine Seele findet eine sichere Zuflucht und Schutzwehr bei Ihm durch den Glauben. Nimm aber den Glauben weg, so schreie ich umsonst zu Gott. Es ist sonst keine Straße mehr zwischen meiner Seele und dem Himmel. Im tiefsten Winterfrost ist der Glaube eine Straße, auf welcher die feurigen Rosse des Gebets laufen können, und zwar umso besser, je ärger die Kälte schneidet; lasst euch aber einmal die Straße versperren und seht dann, wie ihr noch mit dem großen König verkehren könnt? Der Glaube verknüpft mich mit der Gottheit. Der Glaube kleidet mich mit der Kraft des Herrn. Der Glaube führt die Allmacht Jehovahs in meinen Dienst. Der Glaube nimmt jede göttliche Eigenschaft zu meinem Schutz und Schirm in Anspruch. Er steht mir bei im Kampf gegen die höllischen Mächte. Er führt mich siegreich über die Leichen meiner Feinde. Wie aber kann ich ohne Glauben irgendetwas vom Herrn empfangen? „Wer da zweifelt, der ist gleich wie die Meereswoge, die vom Winde getrieben und gewebt wird; solcher Mensch denke nicht, dass er etwas von dem Herrn empfangen werde!“ Darum, o Christ, wache sorgsam über deinen Glauben, denn durch ihn kannst du alles erlangen, und seist du auch noch so arm; aber ohne denselben bekommst du nichts. “Wenn du könntest glauben! Alle Dinge sind möglich dem, der da glaubt.“ </w:t>
      </w:r>
    </w:p>
    <w:p w14:paraId="180B7207" w14:textId="77777777" w:rsidR="00257CEF" w:rsidRDefault="00257CEF" w:rsidP="00257CEF">
      <w:pPr>
        <w:pStyle w:val="berschrift2"/>
      </w:pPr>
      <w:r>
        <w:lastRenderedPageBreak/>
        <w:t>Römer 5,3</w:t>
      </w:r>
    </w:p>
    <w:p w14:paraId="0A223B8E" w14:textId="77777777" w:rsidR="00257CEF" w:rsidRDefault="00257CEF" w:rsidP="00257CEF">
      <w:pPr>
        <w:pStyle w:val="StandardWeb"/>
      </w:pPr>
      <w:r>
        <w:rPr>
          <w:rStyle w:val="Fett"/>
        </w:rPr>
        <w:t>Dieweil wir wissen, daß Trübsal Geduld wirket.</w:t>
      </w:r>
      <w:r>
        <w:t xml:space="preserve"> </w:t>
      </w:r>
    </w:p>
    <w:p w14:paraId="5E537539" w14:textId="77777777" w:rsidR="00257CEF" w:rsidRDefault="00257CEF" w:rsidP="00257CEF">
      <w:pPr>
        <w:pStyle w:val="StandardWeb"/>
      </w:pPr>
      <w:r>
        <w:t xml:space="preserve">Dies ist eine Verheißung dem Wesen nach, wenn nicht der Form nach. Wir haben Geduld nötig, und hier sehen wir den Weg, sie zu erlangen. Nur durch Erdulden lernen wir erdulden, eben wie die Menschen schwimmen durch Schwimmen lernen. Ihr könntet diese Kunst nicht auf dem trockenen Lande lernen und ebensowenig Geduld lernen ohne Leiden. Ist es nicht der Mühe wert, Trübsal zu haben, um jenen schönen Gleichmut der Seele zu gewinnen, der sich ruhig in den Willen Gottes ergibt? </w:t>
      </w:r>
    </w:p>
    <w:p w14:paraId="42C50637" w14:textId="77777777" w:rsidR="00257CEF" w:rsidRDefault="00257CEF" w:rsidP="00257CEF">
      <w:pPr>
        <w:pStyle w:val="StandardWeb"/>
      </w:pPr>
      <w:r>
        <w:t xml:space="preserve">Dennoch spricht unser Text eine sonderbare Thatsache aus, die nicht der Natur gemäß, sondern übernatürlich ist. Die Trübsal wirkt an und für sich Ungeduld, Unglauben und Empörung. Nur durch die heilige Alchimie der Gnade wirkt sie Geduld in uns. Wir dreschen nicht den Weizen, um den Staub zu löschen, und doch tut der Flegel der Trübsal dies auf Gottes Tenne. Wir werfen nicht einen Menschen umher, um ihm Ruhe zu geben, doch der Herr verfährt so mit seinen Kindern. Wahrlich, dies ist nicht die Art der Menschen, gereicht aber sehr zur Ehre unsres allein weisen Gottes. </w:t>
      </w:r>
    </w:p>
    <w:p w14:paraId="1B8C4526" w14:textId="77777777" w:rsidR="00257CEF" w:rsidRDefault="00257CEF" w:rsidP="00257CEF">
      <w:pPr>
        <w:pStyle w:val="StandardWeb"/>
      </w:pPr>
      <w:r>
        <w:t xml:space="preserve">O, daß ich Gnade hätte, mir meine Prüfungen zum Segen werden zu lassen! Warum sollte ich wünschen, ihre gnadenvolle Wirkung aufzuhalten? Herr, ich bitte Dich, mein Leiden hinwegzunehmen, aber ich bitte Dich zehnmal mehr, meine Ungeduld hinwegzunehmen. Teurer Herr Jesus, grabe mit Deinem Kreuz das Bild Deiner Geduld auf mein Herz ein. </w:t>
      </w:r>
    </w:p>
    <w:p w14:paraId="6F457C1F" w14:textId="77777777" w:rsidR="00257CEF" w:rsidRDefault="00257CEF" w:rsidP="00257CEF">
      <w:pPr>
        <w:pStyle w:val="berschrift2"/>
      </w:pPr>
      <w:r>
        <w:t>Römer 6, 6</w:t>
      </w:r>
    </w:p>
    <w:p w14:paraId="57B7AFBD" w14:textId="77777777" w:rsidR="00257CEF" w:rsidRDefault="00257CEF" w:rsidP="00257CEF">
      <w:pPr>
        <w:pStyle w:val="StandardWeb"/>
      </w:pPr>
      <w:r>
        <w:rPr>
          <w:rStyle w:val="Fett"/>
        </w:rPr>
        <w:t>“Dass wir hinfort der Sünde nicht dienen.“</w:t>
      </w:r>
      <w:r>
        <w:t xml:space="preserve"> </w:t>
      </w:r>
    </w:p>
    <w:p w14:paraId="3CDDD6E1" w14:textId="77777777" w:rsidR="00257CEF" w:rsidRDefault="00257CEF" w:rsidP="00257CEF">
      <w:pPr>
        <w:pStyle w:val="StandardWeb"/>
      </w:pPr>
      <w:r>
        <w:t xml:space="preserve">Christ, was hast du mit der Sünde zu schaffen? Hat sie dich nicht schon genug gekostet? Gebranntes Kind, warum willst du noch mit dem Feuer spielen? Wie, du bist schon einmal unter den Klauen des Löwen gewesen, und willst dich noch einmal in seine Höhle wagen? Hast du noch nicht genug bekommen von der alten Schlange? Hat sie nicht einst dein Blut schon ganz und gar vergiftet, und du willst abermals mit der Otter spielen und dem Basilisken die Hand in den Rachen stecken? O, sei doch nicht so wahnsinnig, so töricht! Hat dir je die Sünde wahres Vergnügen gewährt? Hast du eine ganze Befriedigung in ihr gefunden? Wenn dem also ist, so gehe wieder hin in deine alte Sklaverei, und schleppe die Ketten wieder, wenn es dir gefällt. Aber die Sünde hat dir das nie gegeben, was sie dir versprach, sondern hat dich mit Vorspiegelungen betrogen; darum lass dich nicht ein zweites Mal von dem alten Lügner hintergehen - reiß dich los, und die Erinnerung an deine alten Ketten möge dich davor warnen, noch einmal ins Netz zu gehen! Es ist auch den Absichten der ewigen Liebe zuwider, die deine Reinigung und Heiligung im Auge hat; darum arbeite nicht dem Willen deines Herrn entgegen. </w:t>
      </w:r>
    </w:p>
    <w:p w14:paraId="25893AD3" w14:textId="77777777" w:rsidR="00257CEF" w:rsidRDefault="00257CEF" w:rsidP="00257CEF">
      <w:pPr>
        <w:pStyle w:val="StandardWeb"/>
      </w:pPr>
      <w:r>
        <w:t xml:space="preserve">Ein anderer Gedanke sollte dich gleichfalls von der Sünde abhalten: Christen kommt die Sünde immer teuer zu stehen; sie zahlen einen schweren Preis für ihre Übertretung. Die Missetat zerstört den Frieden ihres Gemüts, verdunkelt die Gemeinschaft mit Jesu, verhindert das Gebet und umnachtet die Seele; darum sei nicht der Knecht und Leibeigne der Sünde. </w:t>
      </w:r>
    </w:p>
    <w:p w14:paraId="1CA27643" w14:textId="77777777" w:rsidR="00257CEF" w:rsidRDefault="00257CEF" w:rsidP="00257CEF">
      <w:pPr>
        <w:pStyle w:val="StandardWeb"/>
      </w:pPr>
      <w:r>
        <w:t xml:space="preserve">Es gibt auch einen noch gewichtigeren Grund: so oft du „der Sünde dienst“, hast du dir selbst „wiederum den Sohn Gottes gekreuzigt und hältst Ihn für Spott.“ Kannst du diesen Gedanken ertragen? O, wenn du heute in irgendeine besondere Sünde gefallen bist, so hat dir vielleicht </w:t>
      </w:r>
      <w:r>
        <w:lastRenderedPageBreak/>
        <w:t xml:space="preserve">eben deshalb mein Meister jetzt diese Ermahnung zukommen lassen, um dich von weiterem Abirren zurückzuhalten. Wende dich von neuem zu Jesu: Er hat seine Liebe zu dir nicht vergessen; seine Gnade ist noch die gleiche wie sonst. Komm mit Tränen der Reue zu seinem Fußschemel, so wirst du abermals in sein Herz aufgenommen, und Er macht deinen Gang gewiss. </w:t>
      </w:r>
    </w:p>
    <w:p w14:paraId="1F9FB85E" w14:textId="77777777" w:rsidR="00257CEF" w:rsidRDefault="00257CEF" w:rsidP="00257CEF">
      <w:pPr>
        <w:pStyle w:val="berschrift2"/>
      </w:pPr>
      <w:r>
        <w:t>Römer 6,14</w:t>
      </w:r>
    </w:p>
    <w:p w14:paraId="4D70A153" w14:textId="77777777" w:rsidR="00257CEF" w:rsidRDefault="00257CEF" w:rsidP="00257CEF">
      <w:pPr>
        <w:pStyle w:val="StandardWeb"/>
      </w:pPr>
      <w:r>
        <w:rPr>
          <w:rStyle w:val="Fett"/>
        </w:rPr>
        <w:t>Denn die Sünde wird nicht herrschen können über euch; sintemal ihr nicht unter dem Gesetz seid, sondern unter der Gnade.</w:t>
      </w:r>
      <w:r>
        <w:t xml:space="preserve"> </w:t>
      </w:r>
    </w:p>
    <w:p w14:paraId="74E9C950" w14:textId="77777777" w:rsidR="00257CEF" w:rsidRDefault="00257CEF" w:rsidP="00257CEF">
      <w:pPr>
        <w:pStyle w:val="StandardWeb"/>
      </w:pPr>
      <w:r>
        <w:t xml:space="preserve">Die Sünde wird herrschen, wenn sie kann: sie kann nicht zufriedengestellt werden mit irgend einem Platz unter dem Throne des Herzens. Wir fürchten zuweilen, daß sie uns überwinden wird, und dann rufen wir zum Herrn: „Laß kein Unrecht über mich herrschen.“ Dies ist seine tröstliche Antwort: „Die Sünde wird nicht herrschen können über euch.“ Sie mag euch angreifen und sogar verwunden; aber sie soll nie die Herrschaft über euch gewinnen. </w:t>
      </w:r>
    </w:p>
    <w:p w14:paraId="47DCEBF0" w14:textId="77777777" w:rsidR="00257CEF" w:rsidRDefault="00257CEF" w:rsidP="00257CEF">
      <w:pPr>
        <w:pStyle w:val="StandardWeb"/>
      </w:pPr>
      <w:r>
        <w:t xml:space="preserve">Wären wir unter dem Gesetz, so würde unsre Sünde Kraft sammeln und uns unter ihre Macht halten; dann es ist die Strafe der Sünde, daß der Mensch unter die Macht der Sünde kommt. Da wir indes unter dem Gnadenbund sind, so sind wir gegen die Trennung von dem lebendigen Gott gesichert durch die gewisse Erklärung des Bundes. Gnade ist uns verheißen, durch die wir von unsren Irrwegen zurückgebracht, von unsren Unreinheiten gereinigt und befreit werden. </w:t>
      </w:r>
    </w:p>
    <w:p w14:paraId="015422FE" w14:textId="77777777" w:rsidR="00257CEF" w:rsidRDefault="00257CEF" w:rsidP="00257CEF">
      <w:pPr>
        <w:pStyle w:val="StandardWeb"/>
      </w:pPr>
      <w:r>
        <w:t xml:space="preserve">Wir möchten vielleicht in Verzweiflung uns niederlegen und es zufrieden sein, „den Ägyptern zu dienen.“ wenn wir immer noch als Sklaven arbeiteten, um das ewige Leben zu erwerben; aber da wir des Herrn Freie sind, so fassen wir Mut, mit unsrer Verderbtheit und unsren Versuchungen zu kämpfen, versichert, daß die Sünde uns nie wieder unter ihre Gewalt bringen soll. Gott selbst gibt uns den Sieg durch unsren Herrn Jesum Christum, dem Ehre sei von Ewigkeit zu Ewigkeit. Amen </w:t>
      </w:r>
    </w:p>
    <w:p w14:paraId="13CF24B8" w14:textId="77777777" w:rsidR="00257CEF" w:rsidRDefault="00257CEF" w:rsidP="00257CEF">
      <w:pPr>
        <w:pStyle w:val="berschrift2"/>
      </w:pPr>
      <w:r>
        <w:t>Römer 7, 13</w:t>
      </w:r>
    </w:p>
    <w:p w14:paraId="0CC07466" w14:textId="77777777" w:rsidR="00257CEF" w:rsidRDefault="00257CEF" w:rsidP="00257CEF">
      <w:pPr>
        <w:pStyle w:val="StandardWeb"/>
      </w:pPr>
      <w:r>
        <w:rPr>
          <w:rStyle w:val="Fett"/>
        </w:rPr>
        <w:t xml:space="preserve">“Die Sünde - überaus sündig.“ </w:t>
      </w:r>
    </w:p>
    <w:p w14:paraId="4E3E2BF5" w14:textId="77777777" w:rsidR="00257CEF" w:rsidRDefault="00257CEF" w:rsidP="00257CEF">
      <w:pPr>
        <w:pStyle w:val="StandardWeb"/>
      </w:pPr>
      <w:r>
        <w:t xml:space="preserve">Hüte dich vor dem geringsten sündlichen Gedanken. Zur Zeit unsrer Bekehrung ist das Gewissen so zart, dass wir vor der kleinsten Sünde mit Entsetzen zurückschaudern. Aber wie bald entschwindet der zarte Duft von diesen Erstlingsfrüchten des neuerwachten Lebens unter der rauen Hand der stürmischen Welt; die empfindliche Pflanze der jungen Gottesfurcht verwandelt sich später in eine wuchernde Weide, die überall nachgibt, sich überall biegt und beugt und sich allerlei Verletzung gefallen lässt. Es ist leider nur zu wahr, dass auch ein Christ nach und nach so abgestumpft werden kann, dass die Sünde, die ihm einst Angst und Entsetzen einjagte, ihn nicht mehr im mindesten in Unruhe versetzt. Mit der Zeit werden die Menschen mit der Sünde vertraut. Das Ohr, das vom Kanonendonner betäubt ist, nimmt die sanften Töne der Harfe nicht mehr gewahr. Erst setzt uns eine kleine Sünde in die bitterste Not; aber bald sagen wir: „Ach, ist‘s eigentlich nicht nur eine kleine?“ Dann kommt eine andre, größere, und dann wieder eine, bis es endlich soweit mit uns kommt, dass wir die Sünde überhaupt nur als ein kleines Unrecht ansehen; und dann kommt das unselige Vorurteil: „Wir sind doch nicht in offenbare Sünden gefallen.“ So schwächen wir den Blick für die Sünde ab, wir werfen einen Schleier darüber; wir geben ihr gelindere Namen. Christ, hüte dich, dass du es mit der Sünde nicht leicht nimmst! Ja, hüte dich, sonst bringt sie dich </w:t>
      </w:r>
      <w:r>
        <w:lastRenderedPageBreak/>
        <w:t xml:space="preserve">endlich zu Falle. Sie Sünde etwas Geringes? Ist sie denn nicht ein tödliches Gift? Was weißt du von ihrer Tödlichkeit? - Die Sünde etwas Geringes? Sind‘s nicht die kleinen Füchse, die die Weinberge verderben? Baut nicht das unscheinbare Korallentierchen einen Fels auf aus der Meerestiefe, daran die Schiffe zerschellen? Fällen nicht kleine Streiche auch die größte Eiche? Wäscht nicht der beständig fallende Tropfen das härteste Gestein aus? Die Sünde etwas Geringes? Sie krönte des Heilandes Haupt mit Dornen und durchbohrte sein Herz! Sie bereitete Ihm Leiden und Todesangst, Bitterkeit und Schmerzen. Könntet ihr auch die kleinste Sünde wägen in den Waagschalen der Ewigkeit, so würdet ihr vor ihr fliehen, wie vor einer Schlange, und auch den geringsten Schein des Bösen meiden und verabscheuen. Betrachtet jede Sünde als eine solche, die den Heiland ans Kreuz genagelt hat, so werdet ihr erkennen, dass die „Sünde überaus sündig“ ist. </w:t>
      </w:r>
    </w:p>
    <w:p w14:paraId="42292F5B" w14:textId="77777777" w:rsidR="00257CEF" w:rsidRDefault="00257CEF" w:rsidP="00257CEF">
      <w:pPr>
        <w:pStyle w:val="berschrift2"/>
      </w:pPr>
      <w:r>
        <w:t>Römer 7, 22 - 23</w:t>
      </w:r>
    </w:p>
    <w:p w14:paraId="410A9405" w14:textId="77777777" w:rsidR="00257CEF" w:rsidRDefault="00257CEF" w:rsidP="00257CEF">
      <w:pPr>
        <w:pStyle w:val="StandardWeb"/>
      </w:pPr>
      <w:r>
        <w:rPr>
          <w:rStyle w:val="Fett"/>
        </w:rPr>
        <w:t xml:space="preserve">“Denn ich habe Wohlgefallen an dem Gesetz Gottes nach dem inneren Menschen; aber ich sehe ein anderes Gesetz in meinen Gliedern, das dem Gesetz meines Sinnes widerstreitet und mich in Gefangenschaft bringt unter das Gesetz der Sünde, das in meinen Gliedern ist.“ </w:t>
      </w:r>
    </w:p>
    <w:p w14:paraId="4DDD551D" w14:textId="77777777" w:rsidR="00257CEF" w:rsidRDefault="00257CEF" w:rsidP="00257CEF">
      <w:pPr>
        <w:pStyle w:val="StandardWeb"/>
      </w:pPr>
      <w:r>
        <w:rPr>
          <w:rStyle w:val="Fett"/>
        </w:rPr>
        <w:t xml:space="preserve">“Da schied Gott das Licht von der Finsternis.“ </w:t>
      </w:r>
      <w:r>
        <w:t xml:space="preserve">1. Mose 1, 4 </w:t>
      </w:r>
    </w:p>
    <w:p w14:paraId="3F171672" w14:textId="77777777" w:rsidR="00257CEF" w:rsidRDefault="00257CEF" w:rsidP="00257CEF">
      <w:pPr>
        <w:pStyle w:val="StandardWeb"/>
      </w:pPr>
      <w:r>
        <w:t xml:space="preserve">In einem Gläubigen sind zweierlei Kräfte in Tätigkeit. In seinem natürlichen Zustande war er nur der einen dieser Kräfte untertan, welches war die Finsternis; nun hat das Licht bei Ihm Eingang gefunden, und die beiden Mächte kämpfen nun um die Oberherrschaft. Beachtet die Worte des Apostels Paulus in diesem siebenten Kapitel des Römerbriefs: „So finde ich in mir nun ein Gesetz, der ich will das Gute tun, dass mir das Böse anhanget. Denn ich habe Lust an Gottes Gesetz nach dem inwendigen Menschen. Ich sehe aber ein anderes Gesetz in meinen Gliedern, das da widerstreitet dem Gesetz in meinem Gemüt und nimmt mich gefangen in der Sünde Gesetz, welches ist in meinen Gliedern.“ </w:t>
      </w:r>
    </w:p>
    <w:p w14:paraId="73C4F63E" w14:textId="77777777" w:rsidR="00257CEF" w:rsidRDefault="00257CEF" w:rsidP="00257CEF">
      <w:pPr>
        <w:pStyle w:val="StandardWeb"/>
      </w:pPr>
      <w:r>
        <w:t xml:space="preserve">Wie wird dieser Zustand der Dinge hervorgerufen? „Gott schied das Licht von der Finsternis.“ Die Finsternis ist an und für sich ruhig und bleibt ungestört; sobald aber der Herr Licht hineinsendet, so gibt es einen Kampf, denn eines stehet dem andern entgegen. Und dieser Kampf höret nimmer auf, bis der Gläubige völlig verklärt ist im Herrn. Findet nun eine Scheidung innerhalb des einzelnen Christen statt, so erfolgt auch äußerlich eine Scheidung. Sobald der Herr einem Menschen Licht schenkt, so strebt er, sich von der umgebenden Finsternis los zu machen; er will nichts mehr zu schaffen haben mit einer bloß weltlichen Frömmigkeit äußerlicher Formeln, denn ihm genügt von nun an nichts mehr, außer dem Evangelium von Christus, und er entzieht sich aller weltlichen Gesellschaft und allen leichtsinnigen Vergnügungen und sucht die Gemeinschaft der Heiligen, denn „wir wissen, dass wir aus dem Tode in das Leben gekommen sind; denn wir lieben die Brüder.“ Das Licht sammelt sich, und so auch die Finsternis. </w:t>
      </w:r>
    </w:p>
    <w:p w14:paraId="662798C4" w14:textId="77777777" w:rsidR="00257CEF" w:rsidRDefault="00257CEF" w:rsidP="00257CEF">
      <w:pPr>
        <w:pStyle w:val="StandardWeb"/>
      </w:pPr>
      <w:r>
        <w:t xml:space="preserve">Was Gott geschieden hat, wollen wir nicht zu vereinigen suchen, sondern gleichwie Christus hinausging außer dem Lager und seine Schmach trug, so wollen auch wir ausgehen von den Gottlosen und ein heiliges Volk sein. Er war heilig, unschuldig, unbefleckt, von den Sündern ausgesondert; und gleich wie Er, sollen auch wir uns nicht dieser Welt gleichstellen, sondern alle Sünde verabscheuen und uns von den übrigen Menschen dadurch auszeichnen, dass wir unserem Meister ähnlich werden; denn wir sind geheiligt durch den Namen unseres Herrn Jesu Christi. </w:t>
      </w:r>
    </w:p>
    <w:p w14:paraId="181C74F1" w14:textId="77777777" w:rsidR="00257CEF" w:rsidRDefault="00257CEF" w:rsidP="00257CEF">
      <w:pPr>
        <w:pStyle w:val="berschrift2"/>
      </w:pPr>
      <w:r>
        <w:lastRenderedPageBreak/>
        <w:t>Römer 8, 1</w:t>
      </w:r>
    </w:p>
    <w:p w14:paraId="16BEFDF2" w14:textId="77777777" w:rsidR="00257CEF" w:rsidRDefault="00257CEF" w:rsidP="00257CEF">
      <w:pPr>
        <w:pStyle w:val="StandardWeb"/>
      </w:pPr>
      <w:r>
        <w:rPr>
          <w:rStyle w:val="Fett"/>
        </w:rPr>
        <w:t xml:space="preserve">“So ist nun nichts Verdammliches an denen, die in Christo Jesu sind.“ </w:t>
      </w:r>
    </w:p>
    <w:p w14:paraId="3820EFD3" w14:textId="77777777" w:rsidR="00257CEF" w:rsidRDefault="00257CEF" w:rsidP="00257CEF">
      <w:pPr>
        <w:pStyle w:val="StandardWeb"/>
      </w:pPr>
      <w:r>
        <w:t xml:space="preserve">Komm, liebe Seele, und denke hierüber nach. Glaubst du an den Herrn Jesum, so bist du wirklich und gründlich von aller Schuld erlöst, du bist aus deinem Gefängnis herausgeführt. Du bist nicht mehr mit Ketten gebunden wie ein Leibeigner; du bist schon jetzt frei geworden aus der Sklaverei des Gesetzes; du bist befreit von der Herrschaft der Sünde und darfst frei umhergehen als ein Freier; deines Heilandes Blut hat dir eine vollkommene Freiheit erworben. Jetzt hast du ein Recht, zum Throne deines Vaters zu kommen; keine flammenden Schwerter der Zornesrache schrecken dich von hier zurück; keine drohende Cherubswache wehrt dir den Zugang; die Gerechtigkeit darf den Schuldlosen nicht schlagen. Alle deine Schwächen und Mängel sind nun beseitigt: sonst warst du nicht imstande, deines Vaters Antlitz zu sehen: jetzt darfst du es mit Lust betrachten. </w:t>
      </w:r>
    </w:p>
    <w:p w14:paraId="629D535B" w14:textId="77777777" w:rsidR="00257CEF" w:rsidRDefault="00257CEF" w:rsidP="00257CEF">
      <w:pPr>
        <w:pStyle w:val="StandardWeb"/>
      </w:pPr>
      <w:r>
        <w:t xml:space="preserve">Du konntest nicht mit Ihm reden; jetzt aber hast du freien Zugang zu Ihm. Einst lag Furcht der Hölle auf dir; jetzt aber weißt du nichts mehr von solcher Furcht, denn wie kann den Unschuldigen Strafe treffen? Wer da glaubt, der wird nicht verdammt und kann nicht gestraft werden. Und mehr als dies alles, alle die seligen Vorrechte, derer du dich hättest erfreuen dürfen, wenn du nie gesündigt hättest, sind jetzt dennoch dein, weil du gerecht gemacht bist. Alle die Segnungen, die dir zuteil geworden wären, wenn du das Gesetz gehalten hättest, und noch weit mehr, sind nun dein, weil Christus das Gesetz für dich erfüllt hat. All die Liebe und Wonne, welche dir ein vollkommner Gehorsam bei Gott erworben hätte, gehören nun dir zu, weil Christus um deinetwillen vollkommen gehorsam war und all sein Verdienst dir zugerechnet hat, damit du überschwänglich reich würdest durch Den, der um deinetwillen unsäglich arm und elend geworden ist. O, wie groß ist doch die Liebesschuld und Dankespflicht, die du deinem Heiland schuldig bist! </w:t>
      </w:r>
    </w:p>
    <w:p w14:paraId="4893C4DE" w14:textId="77777777" w:rsidR="00257CEF" w:rsidRDefault="00257CEF" w:rsidP="00257CEF">
      <w:pPr>
        <w:pStyle w:val="StandardWeb"/>
      </w:pPr>
      <w:r>
        <w:t>„Ich bin gerecht durch meinen Glauben,</w:t>
      </w:r>
      <w:r>
        <w:br/>
        <w:t xml:space="preserve">Der mich dem Heiland einverleibt; </w:t>
      </w:r>
      <w:r>
        <w:br/>
        <w:t xml:space="preserve">Wer kann mir dieses Kleinod rauben, </w:t>
      </w:r>
      <w:r>
        <w:br/>
        <w:t xml:space="preserve">Das mir sein Blut und Tod verschreibt? </w:t>
      </w:r>
      <w:r>
        <w:br/>
        <w:t xml:space="preserve">Sein teures Wort bekräftigt dies; - ich bin‘s gewiss!“ </w:t>
      </w:r>
    </w:p>
    <w:p w14:paraId="67F44752" w14:textId="77777777" w:rsidR="00257CEF" w:rsidRDefault="00257CEF" w:rsidP="00257CEF">
      <w:pPr>
        <w:pStyle w:val="berschrift2"/>
      </w:pPr>
      <w:r>
        <w:t>Römer 8, 12</w:t>
      </w:r>
    </w:p>
    <w:p w14:paraId="21610A5B" w14:textId="77777777" w:rsidR="00257CEF" w:rsidRDefault="00257CEF" w:rsidP="00257CEF">
      <w:pPr>
        <w:pStyle w:val="StandardWeb"/>
      </w:pPr>
      <w:r>
        <w:rPr>
          <w:rStyle w:val="Fett"/>
        </w:rPr>
        <w:t xml:space="preserve">“So sind wir nun, liebe Brüder, Schuldner.“ </w:t>
      </w:r>
    </w:p>
    <w:p w14:paraId="22D6F850" w14:textId="77777777" w:rsidR="00257CEF" w:rsidRDefault="00257CEF" w:rsidP="00257CEF">
      <w:pPr>
        <w:pStyle w:val="StandardWeb"/>
      </w:pPr>
      <w:r>
        <w:t xml:space="preserve">Wir alle sind als Gottes Geschöpfe seine Schuldner; schuldig, Ihm zu dienen mit Leib, Seele und mit allen Kräften. Durch Übertretung seines Gesetzes, deren wir uns schuldig gemacht haben, sind wir Schuldner geworden seiner Gerechtigkeit und schulden Ihm eine große Summe, die wir nicht imstande sind zu bezahlen. Von dem Christen aber kann man sagen, dass er der Gerechtigkeit Gottes auch nicht das Geringste schuldig ist, denn Christus hat die Schuld für die Seinen bezahlt; aber umso mehr ist der gläubige Christ ein Schuldner der Liebe. Ich bin ein Schuldner der göttlichen Gnade und Vergebung; aber ich bin kein Schuldner mehr seiner Gerechtigkeit, denn Er rechnet mir keine Schuld mehr zu, die schon bezahlt ist. Christus hat gesagt: „Es ist vollbracht!“ und damit hat Er bezeugt, dass alles, was sein Volk schuldig war, auf immer aus dem Schuldbuch getilgt sei. Christus hat aufs völligste ein Genüge getan der göttlichen Gerechtigkeit; die Rechnung ist ausgeglichen, die Handschrift ist ans Kreuz geheftet, die Quittung ist unterschrieben, und wir sind nun keine Schuldner der göttlichen Gerechtigkeit mehr. Weil wir aber in diesem Sinne nicht mehr </w:t>
      </w:r>
      <w:r>
        <w:lastRenderedPageBreak/>
        <w:t xml:space="preserve">unsers Herrn Schuldner sind, so werden wir dadurch zehnfach größere Schuldner Gott gegenüber. Lieber Christ, erwäge das einen Augenblick. Wie viel hast du der unumschränkten Güte Gottes zu verdanken! Wie vieles schuldest du seiner selbstentäußernden Liebe, denn Er hat seinen eigenen Sohn für dich in den Tod dahingegeben. Bedenke, wie viel du seiner vergebenden Gnade verpflichtet bist, denn nachdem du Ihn zehntausendfach verschmäht hast, liebt Er dich doch immer noch mit so unendlicher Innigkeit als je. Betrachte, was du seiner Macht verdankst; wie Er dich auferweckt hat aus deinem Sündentod; wie Er dein geistliches Leben gehütet hat; wie Er dich bewahret hat vor dem Verderben, und wie Er dich mitten durch tausend tobende Feinde hindurch geleitet hat auf sicherem Pfade. Erfasse, was du seiner unwandelbaren Treue verdankst. Tausendmal bist du wankelmütig geworden, Er aber ist unverändert derselbe geblieben. Du bist jeder Eigenschaft Gottes gegenüber so tief verschuldet als nur immer möglich. Deinem Gott verdankst du dich selber, und alles, was du hast; so übergib dich Ihm ganz als ein lebendiges Opfer, das ist dein vernünftiger Gottesdienst. </w:t>
      </w:r>
    </w:p>
    <w:p w14:paraId="2C00D1D5" w14:textId="77777777" w:rsidR="00257CEF" w:rsidRDefault="00257CEF" w:rsidP="00257CEF">
      <w:pPr>
        <w:pStyle w:val="berschrift2"/>
      </w:pPr>
      <w:r>
        <w:t>Römer 8, 17</w:t>
      </w:r>
    </w:p>
    <w:p w14:paraId="367E97C5" w14:textId="77777777" w:rsidR="00257CEF" w:rsidRDefault="00257CEF" w:rsidP="00257CEF">
      <w:pPr>
        <w:pStyle w:val="StandardWeb"/>
      </w:pPr>
      <w:r>
        <w:rPr>
          <w:rStyle w:val="Fett"/>
        </w:rPr>
        <w:t xml:space="preserve">“Miterben Christi.“ </w:t>
      </w:r>
    </w:p>
    <w:p w14:paraId="31912DAB" w14:textId="77777777" w:rsidR="00257CEF" w:rsidRDefault="00257CEF" w:rsidP="00257CEF">
      <w:pPr>
        <w:pStyle w:val="StandardWeb"/>
      </w:pPr>
      <w:r>
        <w:t xml:space="preserve">Christo gehören die unendlichen Reiche im Weltall seines Vaters als Eigentum an durch rechtskräftige Einsetzung. Als „Erbe über alles“ ist Er der einzige Eigentümer der weiten Weltschöpfung Gottes, und Er hat uns gestattet, das alles als unser Eigentum anzusehen und in Anspruch zu nehmen, und hat uns dazu ermächtigt durch seine Einsetzung zu Miterben, welche der Herr bestätigt hat allen seinen Auserwählten. Die goldenen Gassen des Paradieses, die Perlentore, der Strom des Lebens, die überschwängliche Seligkeit und die unaussprechliche Herrlichkeit sind uns durch unsern hochgelobten Herrn übergeben zum ewigen Eigentum. Alles, was Er hat, teilt Er mit seinem Volk. Er hat seine Königskrone seiner Braut und auserwählten Gemeinde aufs Haupt gesetzt, und hat ihr ein Reich gestiftet und ihre Söhne ein königliches Priestertum genannt, ein auserwähltes Geschlecht, ein Volk von Priestern und Königen. Er hat sich selber seiner Krone entäußert, damit wir könnten gekrönt werden mit Herrlichkeit; Er wollte nicht sitzen auf seinem Stuhl, bis dass Er selbst Raum gemacht hätte für alle, die, die da überwinden durch sein Blut. Siehe, das ist der Lohn eines jeden gläubigen Überwinders! Christi Thron, Krone, Zepter, Palast, Schatz, Kleid, Erbteil, - alles ist euer. Weit erhaben über alle Eifersucht, Selbstsucht und Habsucht, die nicht leiden wollen, dass irgendein anderer ihres Besitzes teilhaftig werde, schätzt sich Christus nur umso glücklicher und herrlicher, wenn sein Volk an seiner Herrlichkeit teil hat. „Ich habe ihnen gegeben die Herrlichkeit, die Du mir gegeben hast.“ „Solches rede ich zu euch, auf dass meine Freude in euch bleibe und eure Freude vollkommen werde.“ Das Lächeln des Wohlgefallens seines Vaters ist Ihm umso lieblicher, weil auch die Seinen daran teilhaben. Die Majestät und die Würde seiner Herrschaft ist Ihm umso wertvoller, weil auch sein Volk mit Ihm im Glanz der Herrlichkeit strahlt. Seine Siege sind Ihm umso willkommener, weil auch seine Auserwählten dadurch überwinden lernen. Er schaut mit Wonne auf seinen Thron, weil Er auch Raum beut für sie. Er hat Wohlgefallen an seinem Kleid der Herrlichkeit, weil seines Gewandes Saum auch über sie gebreitet ist. Er ist umso seliger in seiner Freude, weil Er sie kann eingehen heißen zu seiner ewigen Freude und Wonne. </w:t>
      </w:r>
    </w:p>
    <w:p w14:paraId="2991CF71" w14:textId="77777777" w:rsidR="00257CEF" w:rsidRDefault="00257CEF" w:rsidP="00257CEF">
      <w:pPr>
        <w:pStyle w:val="berschrift2"/>
      </w:pPr>
      <w:r>
        <w:t>Römer 8, 23</w:t>
      </w:r>
    </w:p>
    <w:p w14:paraId="59CFDF1E" w14:textId="77777777" w:rsidR="00257CEF" w:rsidRDefault="00257CEF" w:rsidP="00257CEF">
      <w:pPr>
        <w:pStyle w:val="StandardWeb"/>
      </w:pPr>
      <w:r>
        <w:rPr>
          <w:rStyle w:val="Fett"/>
        </w:rPr>
        <w:t xml:space="preserve">“Sehnen uns auch bei uns selbst nach der Kindschaft.“ </w:t>
      </w:r>
    </w:p>
    <w:p w14:paraId="16AF5D2A" w14:textId="77777777" w:rsidR="00257CEF" w:rsidRDefault="00257CEF" w:rsidP="00257CEF">
      <w:pPr>
        <w:pStyle w:val="StandardWeb"/>
      </w:pPr>
      <w:r>
        <w:lastRenderedPageBreak/>
        <w:t xml:space="preserve">Schon in dieser Welt sind die Heiligen Gottes Kinder, aber die Menschen erkennen nicht, dass es so ist; sie ahnen es nur aus den sichtbaren Früchten der Gerechtigkeit. Die Kindschaft ist hienieden noch nicht offenbar, die Kinder sind noch nicht öffentlich anerkannt. Bei den Römern durfte einer ein Kind an Kindesstatt annehmen und es längere Zeit geheim halten; es gab aber noch eine zweite und zwar öffentliche Kindesannahme; wenn das Kind vor die gesetzlichen Behörden gebracht wurde, nahm man ihm seine früheren Kleider ab, und der Vater, der es an Kindesstatt annahm, gab ihm Kleidung, wie sie sich für seine neuen Standesverhältnisse schickte. „Meine Lieben, wir sind nun Gottes Kinder, und ist noch nicht erschienen, was wir sein werden.“ Wir sind noch nicht in den Schmuck gekleidet, welcher der königlichen Familie im Himmel zukommt; wir tragen in diesem Fleisch und Blut gerade das Gewand, das wir als Söhne Adams trugen; aber wir wissen, dass, wenn Er erscheinen wird, welcher ist „der Erstgeborne unter vielen Brüdern,“ so „werden wir Ihm gleich sein, denn wir werden Ihn sehen, wie Er ist.“ Könnt ihr euch nicht denken, dass ein Kind aus den untersten Kreisen der Gesellschaft, das ein römischer Senator an Kindesstatt angenommen hatte, bei sich selbst denken mochte: „Ich sehne mich nach dem Tage, wo ich öffentlich als sein Kind anerkannt werde. Denn dann werde ich diese gemeinen Kleider ablegen und bekleidet werden, wie es in meinem vornehmen Stande sich ziemt?“ Wir harren, bis dass wir unsre reinen Kleider anziehen dürfen und offenbar werden sollen als die Kinder Gottes. Wir sind junge Edelleute und haben unsern Degen noch nicht empfangen. Wir sind jugendliche Bräute, und der Hochzeitstag ist noch nicht gekommen, und durch die Liebe, die unser Bräutigam uns erweist, werden wir mit innigem Verlangen nach dem Hochzeitstage erfüllt, der uns mit Ihm vereinigen soll. Gerade unsre Seligkeit erweckt unsre Sehnsucht nach etwas Vollkommenem; unsre Freude möchte als ein eingeengter Quell gern aufwallen wie ein isländischer Geiser, sie möchte sich erheben bis zu den Wolken, und es seufzt und sehnt sich unser Geist in uns nach einem weitern, freiern Raum, damit er sich den Menschen offenbaren könne. </w:t>
      </w:r>
    </w:p>
    <w:p w14:paraId="6095D0E0" w14:textId="77777777" w:rsidR="00257CEF" w:rsidRDefault="00257CEF" w:rsidP="00257CEF">
      <w:pPr>
        <w:pStyle w:val="berschrift2"/>
      </w:pPr>
      <w:r>
        <w:t>Römer 8, 23</w:t>
      </w:r>
    </w:p>
    <w:p w14:paraId="6E7AF930" w14:textId="77777777" w:rsidR="00257CEF" w:rsidRDefault="00257CEF" w:rsidP="00257CEF">
      <w:pPr>
        <w:pStyle w:val="StandardWeb"/>
      </w:pPr>
      <w:r>
        <w:rPr>
          <w:rStyle w:val="Fett"/>
        </w:rPr>
        <w:t xml:space="preserve">„Wir selbst, die wir haben des Geistes Erstlinge.“ </w:t>
      </w:r>
    </w:p>
    <w:p w14:paraId="7EB6A224" w14:textId="2781956B" w:rsidR="00257CEF" w:rsidRDefault="00257CEF" w:rsidP="00257CEF">
      <w:pPr>
        <w:pStyle w:val="StandardWeb"/>
      </w:pPr>
      <w:r>
        <w:t xml:space="preserve">Gegenwärtiger Besitz ist uns verheißen. In eben diesem gegenwärtigen Augenblick haben wir des Geistes Erstlinge. Wir haben die Reue; diesen Edelstein vom reinsten Wasser; den Glauben, diese unschätzbare Perle; die Hoffnung, diesen himmlischen Smaragd; und die Liebe, diesen köstlichen Rubin. Wir sind schon jetzt eine „neue Kreatur in Christo Jesu“ geworden durch die wirksame Gnade Gottes, des Heiligen Geistes. Das wird eine Erstlingsfrucht genannt, weil es am ersten zum Vorschein kommt. Gleichwie die Opfergarbe der Erstling war von den Früchten der Ernte, so sind auch das geistliche Leben und alle Gnadengaben, die dieses Leben schmücken, die ersten Wirkungen des Geistes Gottes in unsern Herzen. Die Erstlingsfrüchte waren das Unterpfand der Ernte. Sobald der Israelit die erste Handvoll reifer Ähren gepflückt hatte, schaute er voll freudiger Erwartung hinaus auf die Zeit, wo der Wagen unter der goldenen Last der Garben ächzen würde. Und so, liebe Brüder, wenn uns Gott gibt, was keusch ist, was lieblich , was wohl lautet, als eine Wirkung des Heiligen Geistes, so ist uns das alles eine gute Vorbedeutung für die zukünftige Herrlichkeit. Die Erstlingsfrüchte waren stets dem Herrn heilig, und so ist unsre neue Natur samt ihren Kräften etwas Geheiligtes. Das neue Leben ist nicht in solcher Art unser Eigentum, dass wir seine Vortrefflichkeit unserem eigenen Verdienst zuschreiben dürften; es ist Christi Abbild und Werk, und ist um seiner Verherrlichung willen vorhanden. Aber die Erstlinge waren nicht die Ernte, und die Werke, die der Heilige Geist jetzt in uns schafft, sind nicht die Vollendung; die Vollkommenheit erwarten wir erst. Wir dürfen nicht rühmen, dass wir es schon ergriffen hätten und meinen, die Webegarbe sei der ganze Ertrag des Jahres; wir müssen hungern und dürsten nach der Gerechtigkeit und uns nach dem Tage der völligen </w:t>
      </w:r>
      <w:r>
        <w:lastRenderedPageBreak/>
        <w:t xml:space="preserve">Erlösung sehnen. Liebe Seele, öffne heute Abend deinen Mund weit, so wird ihn Gott füllen. Lass die Güter, die du jetzt im Besitz hast, in dir eine heilige Begierde nach reichlicherer Gnade erregen. Seufze innerlich nach höheren Stufen der Heiligung, so wird sie dir der Herr gewähren, denn Er kann überschwänglich tun über alles, das wir bitten oder verstehen, nach der Kraft, die da in uns wirket. </w:t>
      </w:r>
    </w:p>
    <w:p w14:paraId="3F773B16" w14:textId="77777777" w:rsidR="00257CEF" w:rsidRDefault="00257CEF" w:rsidP="00257CEF">
      <w:pPr>
        <w:pStyle w:val="berschrift2"/>
      </w:pPr>
      <w:r>
        <w:t>Römer 8, 23</w:t>
      </w:r>
    </w:p>
    <w:p w14:paraId="5C228625" w14:textId="77777777" w:rsidR="00257CEF" w:rsidRDefault="00257CEF" w:rsidP="00257CEF">
      <w:pPr>
        <w:pStyle w:val="StandardWeb"/>
      </w:pPr>
      <w:r>
        <w:rPr>
          <w:rStyle w:val="Fett"/>
        </w:rPr>
        <w:t xml:space="preserve">„Wir sehnen uns auch bei uns selbst nach der Kindschaft, und warten auf unsers Leibes Erlösung.“ </w:t>
      </w:r>
    </w:p>
    <w:p w14:paraId="33811A66" w14:textId="77777777" w:rsidR="00257CEF" w:rsidRDefault="00257CEF" w:rsidP="00257CEF">
      <w:pPr>
        <w:pStyle w:val="StandardWeb"/>
      </w:pPr>
      <w:r>
        <w:t xml:space="preserve">Dieses Sehnen ist allen Heiligen gemeinsam; wir empfinden es alle in größerem oder geringerem Maße. Es ist nicht das Seufzen des Murrens oder der Klage, es ist vielmehr der Ausdruck des Verlangens als des Verzagens. Wenn wir ernst geworden sind, sehnen wir uns nach dem ganzen Erbteil; wir seufzen danach, dass unser ganzes menschliches Wesen in seiner Dreieinheit von Geist, Seele und Leib möchte frei werden von den letzten Spuren des Sündenfalls; wir sehnen uns, abzulegen das Verderben, die Schwäche, die Schande der Sünde, und uns zu kleiden in das Unverwesliche, Unsterbliche, in die Herrlichkeit des geistlichen Leibes, den der Herr Jesus den Seinen verheißen hat. Uns verlangt nach der Offenbarung unsrer Kindschaft, als Kinder Gottes. „Wir sehnen uns“, aber das geschieht „bei uns selbst“. Es ist nicht das Sehnen eines Heuchlers, der die Menschen glauben machen will, er sei ein Heiliger, weil er sich elend fühle. Unser Sehnen ist geheiligt, zu teuer für uns, als dass wir öffentlich davon reden könnten. Wir bewahren unsre Sehnsucht ganz allein für unsern Herrn. Dann spricht der Apostel: „wir warten“, was uns zeigt, dass wir nicht ungeduldig werden sollen, wie Jonas und Elias, da sie sprachen: „Nimm, Herr, meine Seele von mir;“ noch sollen wir das Ende unsres Lebens herbeiwünschen, weil wir der Arbeit müde sind und unsern zeitlichen Leiden entrinnen möchten, bis dass des Herrn Wille geschehe. Wir sehnen uns nach der Verherrlichung, aber wir müssen in Geduld darauf warten, dieweil wir wissen, dass, was der Herr für uns versieht, zu unsrem Besten dient. Warten setzt Bereitschaft voraus; wir sollen an der Tür stehen und warten, bis dass der Freund sie auftut und uns zu sich heimholt. Dies „Sehnen“ ist ein Zeugnis. Einen Menschen kann man nach dem beurteilen, was er erstrebt. Manche Menschen trachten nach Reichtum; sie dienen dem Mammon; etliche seufzen unaufhörlich unter den Trübsalen des Lebens; sie sind ungeduldig; aber der nach Gott seufzt und sich unglücklich fühlt, bis dass er Christo ähnlich geworden ist, der ist ein seliger Mann. Gott stehe uns bei, dass wir uns sehnen nach der Zukunft des Herrn und nach der Auferstehung, die Er uns verheißen hat. </w:t>
      </w:r>
    </w:p>
    <w:p w14:paraId="7ADE968A" w14:textId="77777777" w:rsidR="00257CEF" w:rsidRDefault="00257CEF" w:rsidP="00257CEF">
      <w:pPr>
        <w:pStyle w:val="berschrift2"/>
      </w:pPr>
      <w:r>
        <w:t>Römer 8, 28</w:t>
      </w:r>
    </w:p>
    <w:p w14:paraId="48422405" w14:textId="77777777" w:rsidR="00257CEF" w:rsidRDefault="00257CEF" w:rsidP="00257CEF">
      <w:pPr>
        <w:pStyle w:val="StandardWeb"/>
      </w:pPr>
      <w:r>
        <w:rPr>
          <w:rStyle w:val="Fett"/>
        </w:rPr>
        <w:t xml:space="preserve">„Wir wissen aber, dass denen, die Gott lieben, alle Dinge zum besten dienen.“ </w:t>
      </w:r>
    </w:p>
    <w:p w14:paraId="2C6C9F45" w14:textId="77777777" w:rsidR="00257CEF" w:rsidRDefault="00257CEF" w:rsidP="00257CEF">
      <w:pPr>
        <w:pStyle w:val="StandardWeb"/>
      </w:pPr>
      <w:r>
        <w:t xml:space="preserve">Über etliche Stücke ist der Gläubige ganz im klaren. Er weiß z.B., dass Gott im Hinterteil des Schiffes sitzt, und das Steuer lenkt mitten im heftigen Sturm. Er glaubt, dass eine unsichtbare Hand das Fahrzeug der Weltgeschichte regiert, und dass Jehovah es leitet nach seinem Rat, wie wunderbar auch die Fluten der göttlichen Vorsehung wogen. Die sichere Erkenntnis beruhigt ihn über alles und bereitet ihn auf alles vor. Er schaut hinaus in die tobenden Wellen, und sieht die Gestalt Jesu einhergehen auf den Tiefen, und vernimmt seine Stimme, die ihm zuruft: „Sei getrost, ich bin es, fürchte dich nicht.“ Er weiß auch, dass Gott immer weise handelt, und weil er das weiß, ist er voll Zuversicht, dass ihm kein Unglück schaden und kein Missgeschick begegnen kann; dass nichts geschehen kann, was nicht kommen sollte. Er darf getrost sprechen: „Und sollte ich auch alles verlieren, was ich besitze, so ist‘s besser verlieren </w:t>
      </w:r>
      <w:r>
        <w:lastRenderedPageBreak/>
        <w:t xml:space="preserve">als behalten, wenn‘s Gottes Wille ist; das größte Unglück ist das Beste und Zuträglichste für mich, wenn‘s Gott so ordnet.“ „Wir wissen aber, dass denen, die Gott lieben, alle Dinge zum Besten dienen.“ Der Christ hält hieran fest, nicht wie wenn‘s eine bloße Einbildung wäre, sondern er weiß, dass es wirklich so ist. Alles hat bis jetzt zum Besten gedient; die giftigen Stoffe, im rechten Verhältnis gemischt, haben die Heilung bewirkt. Der scharfe, sichere Schnitt des Messers hat das brandige Fleisch der Wunde entfernt und die Heilung erleichtert. Jede Schickung hat bis jetzt die wohltätigste, göttliche Wirkung geübt; und so wird des Gläubigen Herz durch den Glauben an Gottes allwaltende Obhut, an seine weise Regierung, an seine Macht, das Böse zum Guten zu wenden, fest und gewiss gemacht, und tüchtig gemacht, jeder Trübsal ergeben und vertrauensvoll zu begegnen, wie Er sie sendet. Der Gläubige vermag durch den Geist des Gottvertrauens zu beten: „Sende mir, was Du willst, mein Gott, solange es von Dir kommt; nie wurde irgendeinem Deiner Kinder Böses zuteil.“ </w:t>
      </w:r>
    </w:p>
    <w:p w14:paraId="5E26F088" w14:textId="77777777" w:rsidR="00257CEF" w:rsidRDefault="00257CEF" w:rsidP="00257CEF">
      <w:pPr>
        <w:pStyle w:val="StandardWeb"/>
      </w:pPr>
      <w:r>
        <w:t xml:space="preserve">„Sei, Seele, ruhig, unverzagt, </w:t>
      </w:r>
      <w:r>
        <w:br/>
        <w:t xml:space="preserve">Wenn irgend dich ein Kummer plagt; </w:t>
      </w:r>
      <w:r>
        <w:br/>
        <w:t xml:space="preserve">Befiehl Gott deine Sachen! </w:t>
      </w:r>
      <w:r>
        <w:br/>
        <w:t>In aller Pein vertrau‘ allein</w:t>
      </w:r>
      <w:r>
        <w:br/>
        <w:t xml:space="preserve">Auf Ihn; Er wird‘s wohl machen.“ </w:t>
      </w:r>
    </w:p>
    <w:p w14:paraId="16E682C7" w14:textId="77777777" w:rsidR="00257CEF" w:rsidRDefault="00257CEF" w:rsidP="00257CEF">
      <w:pPr>
        <w:pStyle w:val="berschrift2"/>
      </w:pPr>
      <w:r>
        <w:t>Römer 8, 30</w:t>
      </w:r>
    </w:p>
    <w:p w14:paraId="2433B8F4" w14:textId="77777777" w:rsidR="00257CEF" w:rsidRDefault="00257CEF" w:rsidP="00257CEF">
      <w:pPr>
        <w:pStyle w:val="StandardWeb"/>
      </w:pPr>
      <w:r>
        <w:rPr>
          <w:rStyle w:val="Fett"/>
        </w:rPr>
        <w:t xml:space="preserve">„Welche Er hat gerecht gemacht, die hat Er auch herrlich gemacht.“ </w:t>
      </w:r>
    </w:p>
    <w:p w14:paraId="6F4B2601" w14:textId="77777777" w:rsidR="00257CEF" w:rsidRDefault="00257CEF" w:rsidP="00257CEF">
      <w:pPr>
        <w:pStyle w:val="StandardWeb"/>
      </w:pPr>
      <w:r>
        <w:t xml:space="preserve">Hier ist eine köstliche Wahrheit für dich, liebe gläubige Seele. Du bist vielleicht arm, oder elend, oder unbekannt; aber zu deiner Erquickung schaue hin auf deine „Berufung“ und die seligen Folgen, die daraus herfließen, und besonders auf die köstliche Wirkung, von welcher hier die Rede ist. So gewiss du heute Gottes Kind bist, so gewiss werden alle deine Trübsale bald ein Ende nehmen, und du wirst reich sein an allem, was dir zum Heil und zur Herrlichkeit dient. Warte noch ein wenig, und dies dein müdes Haupt wird eine Krone der Herrlichkeit tragen, und diese deine arbeitsschwere Hand wird Siegespalmen schwingen. Klage nicht über deine Leiden, sondern freue dich vielmehr darüber, dass du in einer Kürze dort sein wirst, wo „nicht Leid, noch Geschrei, noch Schmerzen wird mehr sein.“ Die feurigen Rosse und Wagen warten vor deiner Tür, und ein Augenblick ist genug, um dich hinüberzutragen zu den Verklärten. Ewiger Preis und Dank ist schon auf deinen Lippen. Die Pforten des Himmels stehen dir offen. Der Eingang zu deiner ewigen Ruhe ist dir unfehlbar gesichert. Wenn Er dich berufen hat, so kann dich nichts von seiner Liebe scheiden. Trübsal und Traurigkeit können das Band nicht lösen; das Feuer der Verfolgung kann die Fessel nicht versengen; der Hammer der Hölle kann die Kette nicht zersprengen. Du bist geborgen; jene Stimme, die dich zuerst gerufen hat, wird dich wieder rufen, und diesmal von der Erde zum Himmel, aus des Todes düsterm Dunkel zum unaussprechlichen Glanz der Herrlichkeit. O, halte nur daran fest, dass das Herz Dessen, der dich gerecht gemacht hat, mit unendlicher Liebe dir entgegenschlägt. Bald wirst du bei den Verklärten sein, dort wo dein Teil ist; hienieden wartest du nur eine kurze Weile, um zubereitet zu werden zum Erbteil der Heiligen im Licht, und dann tragen dich die Flügel der himmlischen Boten hinauf zum Berg des Friedens, der Freude und der Seligkeit, wo du singen wirst: </w:t>
      </w:r>
    </w:p>
    <w:p w14:paraId="30FDEB80" w14:textId="77777777" w:rsidR="00257CEF" w:rsidRDefault="00257CEF" w:rsidP="00257CEF">
      <w:pPr>
        <w:pStyle w:val="StandardWeb"/>
      </w:pPr>
      <w:r>
        <w:t>„Gottes Lamm, vor Deinem Thron</w:t>
      </w:r>
      <w:r>
        <w:br/>
        <w:t>Werf‘ ich nieder meine Kron‘:</w:t>
      </w:r>
      <w:r>
        <w:br/>
        <w:t>Ehre, Preis, Dank, Ruhm und Macht</w:t>
      </w:r>
      <w:r>
        <w:br/>
        <w:t xml:space="preserve">Sei Dir, Opferlamm, gebracht! Halleluja!“ </w:t>
      </w:r>
    </w:p>
    <w:p w14:paraId="18406026" w14:textId="77777777" w:rsidR="00257CEF" w:rsidRDefault="00257CEF" w:rsidP="00257CEF">
      <w:pPr>
        <w:pStyle w:val="StandardWeb"/>
      </w:pPr>
      <w:r>
        <w:lastRenderedPageBreak/>
        <w:t xml:space="preserve">und ruhen wirst von Ewigkeit zu Ewigkeit. </w:t>
      </w:r>
    </w:p>
    <w:p w14:paraId="78B552B1" w14:textId="77777777" w:rsidR="00257CEF" w:rsidRDefault="00257CEF" w:rsidP="00257CEF">
      <w:pPr>
        <w:pStyle w:val="berschrift2"/>
      </w:pPr>
      <w:r>
        <w:t>Römer 8,30</w:t>
      </w:r>
    </w:p>
    <w:p w14:paraId="5F3235AD" w14:textId="77777777" w:rsidR="00257CEF" w:rsidRDefault="00257CEF" w:rsidP="00257CEF">
      <w:pPr>
        <w:pStyle w:val="StandardWeb"/>
      </w:pPr>
      <w:r>
        <w:rPr>
          <w:rStyle w:val="Fett"/>
        </w:rPr>
        <w:t>Welche er aber verordnet hat, die hat er auch berufen</w:t>
      </w:r>
      <w:r>
        <w:t xml:space="preserve"> </w:t>
      </w:r>
    </w:p>
    <w:p w14:paraId="244224E9" w14:textId="77777777" w:rsidR="00257CEF" w:rsidRDefault="00257CEF" w:rsidP="00257CEF">
      <w:pPr>
        <w:pStyle w:val="StandardWeb"/>
      </w:pPr>
      <w:r>
        <w:t xml:space="preserve">Im zweiten Brief an Timotheus, im ersten Kapitel und neunten Verse stehen die Worte: „Der uns hat selig gemacht und berufen mit einem heiligen Ruf.“ Seht, hier ist ein Probierstein, an dem wir unsere Berufung prüfen können. Es ist „ein heiliger Ruf, nicht nach unseren Werken, sondern nach seinem Vorsatz und seiner Gnade.“ Diese Berufung schließt alles Vertrauen auf unser eigenes Wirken aus und weist uns für unsere Seligkeit allein auf Christum hin, aber hernach reinigt sie uns von den toten Werken, zu dienen dem lebendigen und wahrhaftigen Gott. Dieweil er, der euch berufen hat, heilig ist, sollt auch ihr heilig sein. So ihr aber in Sünden lebet, so seid ihr nicht berufen, sondern, wenn ihr wahrhaft Christi Jünger seid, müßt ihr sagen: „Nichts quält mich so sehr wie die Sünde; ach, daß ich doch von ihr los wäre! Herr Jesus, hilf mir zur Heiligung!“ Ist dies dein herzliches Verlangen? Ist dies das Ziel und er Zweck deines Lebens, und geht dein ganzes Streben auf den göttlichen Willen? Abermal steht in Phil. 3,14.14 geschrieben: „Die himmlische Berufung in Christo Jesu“ Ist denn deine Berufung eine himmlische Berufung? Hat sie dein Herz veredelt und ihm alles Himmlische verklärt? Hat sie deine Hoffnung erhöht, deinen Geschmack geläutert, deine Wünsche geheiligt? Hat sie das Hauptstreben deines Lebens emporgerichtet, so daß du es mit Gott und für Gott darlegst? Ein anderes Zeugnis finden wir in Heb. 3,1: „Die ihr mit berufen seid durch den himmlischen Beruf.“ Darunter ist hier die Berufung vom Himmel her verstanden. Wenn dich nur Menschen berufen, so bist du nicht berufen. Ist deine Berufung von Gott? Ist sie eine Berufung zum Himmel, wie vom Himmel? Wenn Du nicht hienieden ein Fremdling bist und deine Heimat droben hast, so bist du nicht berufen mit einem himmlischen Ruf; denn alle, die so berufen sind, bezeugen, daß sie warten auf eine Stadt, die einen Grund hat, welcher Baumeister und Schöpfer Gott ist, und daß sie Fremdlinge seien und Pilgrime auf Erden. Ist deine Berufung in diesem Sinne heilig, himmlisch von oben her? Dann, liebe Seele, bist du Gottes Berufener, denn das ist der Ruf, womit Gott die Seinen berufen hat. </w:t>
      </w:r>
    </w:p>
    <w:p w14:paraId="188ECA2D" w14:textId="77777777" w:rsidR="00257CEF" w:rsidRDefault="00257CEF" w:rsidP="00257CEF">
      <w:pPr>
        <w:pStyle w:val="berschrift2"/>
      </w:pPr>
      <w:r>
        <w:t>Römer 8,32</w:t>
      </w:r>
    </w:p>
    <w:p w14:paraId="38EED76C" w14:textId="77777777" w:rsidR="00257CEF" w:rsidRDefault="00257CEF" w:rsidP="00257CEF">
      <w:pPr>
        <w:pStyle w:val="StandardWeb"/>
      </w:pPr>
      <w:r>
        <w:rPr>
          <w:rStyle w:val="Fett"/>
        </w:rPr>
        <w:t>Welcher auch seines eignen Sohnes nicht hat verschonet, sondern hat Ihn für uns alle dahin gegeben; wie sollte Er uns mit Ihm nicht alles schenken?</w:t>
      </w:r>
      <w:r>
        <w:t xml:space="preserve"> </w:t>
      </w:r>
    </w:p>
    <w:p w14:paraId="3DCB111E" w14:textId="77777777" w:rsidR="00257CEF" w:rsidRDefault="00257CEF" w:rsidP="00257CEF">
      <w:pPr>
        <w:pStyle w:val="StandardWeb"/>
      </w:pPr>
      <w:r>
        <w:t xml:space="preserve">Wenn dies der Form nach keine Verheißung ist, so ist es in Wirklichkeit eine. In der That, es ist mehr als eine, es ist eine Menge von Verheißungen. Es ist eine Masse Rubinen, Smaragden und Diamanten, die in Gold gefaßt sind. Es ist eine Frage, die niemals so beantwortet werden kann, die sie uns irgendwelche Angst des Herzens verursacht. Was kann der Herr versagen, nachdem Er uns Jesum gegeben hat? Wenn wir alle Dingen im Himmel und auf Erden nötig haben, so will Er sie uns gewähren: denn wenn es irgendwo eine Grenze gegeben hätte, so würde Er seinen eignen Sohn zurückbehalten haben. </w:t>
      </w:r>
    </w:p>
    <w:p w14:paraId="325C7F4B" w14:textId="77777777" w:rsidR="00257CEF" w:rsidRDefault="00257CEF" w:rsidP="00257CEF">
      <w:pPr>
        <w:pStyle w:val="StandardWeb"/>
      </w:pPr>
      <w:r>
        <w:t xml:space="preserve">Was habe ich heute nötig? Ich brauche nur darum zu bitten. Ich darf ernstlich suchen, aber nicht als wenn ich einen Druck auszuüben und etwas nicht willig Dargereichtes von des Herrn Hand zu erpressen hätte, denn Er will schenken. Aus freiem Willen gab Er uns seinen eignen Sohn. Sicherlich, niemand hätte Ihm eine solche Gabe vorgeschlagen, niemand würde gewagt haben, darum zu bitten. Es wäre zu vermessen gewesen. Er gab freiwillig seinen Eingeborenen; und , o meine Seele, kannst du nicht deinem himmlischen Vater vertrauen, daß Er dir etwas, daß Er dir alles geben wird? Dein armes Gebet würde keine Kraft bei der </w:t>
      </w:r>
      <w:r>
        <w:lastRenderedPageBreak/>
        <w:t xml:space="preserve">Allmacht haben, wenn Kraft nötig wäre; aber seine Liebe quillt wie ein Born von selber auf, fließt über und versorgt dich mit allem, dessen du bedarfst. </w:t>
      </w:r>
    </w:p>
    <w:p w14:paraId="218C4075" w14:textId="77777777" w:rsidR="00257CEF" w:rsidRDefault="00257CEF" w:rsidP="00257CEF">
      <w:pPr>
        <w:pStyle w:val="berschrift2"/>
      </w:pPr>
      <w:r>
        <w:t>Römer 8, 33</w:t>
      </w:r>
    </w:p>
    <w:p w14:paraId="1C9184AC" w14:textId="77777777" w:rsidR="00257CEF" w:rsidRDefault="00257CEF" w:rsidP="00257CEF">
      <w:pPr>
        <w:pStyle w:val="StandardWeb"/>
      </w:pPr>
      <w:r>
        <w:rPr>
          <w:rStyle w:val="Fett"/>
        </w:rPr>
        <w:t xml:space="preserve">„Wer will die Auserwählten Gottes beschuldigen?“ </w:t>
      </w:r>
    </w:p>
    <w:p w14:paraId="159B8EDB" w14:textId="77777777" w:rsidR="00257CEF" w:rsidRDefault="00257CEF" w:rsidP="00257CEF">
      <w:pPr>
        <w:pStyle w:val="StandardWeb"/>
      </w:pPr>
      <w:r>
        <w:t xml:space="preserve">O seliger Ausspruch! Wo ist hier eine Antwort zu finden? Alle Sünden aller Auserwählten sind auf den großen Helden unsers Heils gelegt, und durch seine Versöhnung abgetan. Im Schuldbuch Gottes stehen keine Sünden mehr aufgezeichnet, die wider sein Volk zeugen; Er siehet keine Sünde in Jakob und keine Missetat in Israel; sie sind auf ewig gerechtfertigt in Christo. Da die Schuld der Sünde getilgt wurde, wurde auch die Strafe der Sünde auf ewig hinweggenommen. Der Christ hat keine Schläge mehr zu fürchten von der Zorneshand seines versöhnten Gottes, nein, auch nicht einmal einen einzigen Blick seines strafenden Unmuts. Der Gläubige kann von seinem Vater gezüchtiget werden, aber Gott, der Richter, hat nichts zu dem Christen zu sagen, außer: „Ich habe dir verzeihen, du bist erlöst.“ Für den Christen ist der Tod keine Strafe mehr in dieser Welt, noch fürchtet er einen andern Tod. Er ist aufs völligste von aller Strafe sowohl, als von aller Schuld der Sünde befreit, und auch die Macht der Sünde über ihn ist überwunden. Sie kann uns wohl in den Weg treten und uns mit ihren beständigen Anläufen beunruhigen; aber die Sünde ist ein überwundener Feind gegenüber jeder Seele, die mit Christo vereinigt ist. Es gibt keine Sünde, die der Christ nicht besiegen kann, wenn er sich nur auf Gott verlassen will, der es für ihn tut. Alle, die im Himmel das weiße Kleid der Gerechtigkeit tragen, haben überwunden durch des Lammes Blut, und das können auch wir. Keine Begierde ist zu mächtig, keine Lieblingssünde zu tief eingefleischt, wir können sie überwinden durch die Macht unsers Herrn Jesu Christi. Glaube es, lieber Christ, dass deine Sünde eine schon abgetane Sache ist. Sie mag wüten und sich wehren, wie sie will, sie ist und bleibt nun einmal zum Tode verurteilt. Gott hat sie auf ihrer Stirn mit dem Stempel der Verdammnis gebrandmarkt. Christus hat sie „aus dem Mittel getan, und an das Kreuz geheftet.“ Gehe nun hin, und ertöte sie, und der Herr stehe dir bei, dass du mögest Ihm zum Lobe leben, denn die Sünde ist samt aller ihrer Schuld, Schande und Strafe dahin. </w:t>
      </w:r>
    </w:p>
    <w:p w14:paraId="0BC42F45" w14:textId="77777777" w:rsidR="00257CEF" w:rsidRDefault="00257CEF" w:rsidP="00257CEF">
      <w:pPr>
        <w:pStyle w:val="StandardWeb"/>
      </w:pPr>
      <w:r>
        <w:t>„Dir sei Halleluja, Preis, Dank und Ehre</w:t>
      </w:r>
      <w:r>
        <w:br/>
        <w:t>Für Deine Wunden und für die Lehre</w:t>
      </w:r>
      <w:r>
        <w:br/>
        <w:t xml:space="preserve">Von Deinem Kreuz!“ </w:t>
      </w:r>
    </w:p>
    <w:p w14:paraId="00561707" w14:textId="77777777" w:rsidR="00257CEF" w:rsidRDefault="00257CEF" w:rsidP="00257CEF">
      <w:pPr>
        <w:pStyle w:val="berschrift2"/>
      </w:pPr>
      <w:r>
        <w:t>Römer 8, 34</w:t>
      </w:r>
    </w:p>
    <w:p w14:paraId="01BE1A6C" w14:textId="77777777" w:rsidR="00257CEF" w:rsidRDefault="00257CEF" w:rsidP="00257CEF">
      <w:pPr>
        <w:pStyle w:val="StandardWeb"/>
      </w:pPr>
      <w:r>
        <w:rPr>
          <w:rStyle w:val="Fett"/>
        </w:rPr>
        <w:t xml:space="preserve">„Welcher ist zur Rechten Gottes.“ </w:t>
      </w:r>
    </w:p>
    <w:p w14:paraId="75086185" w14:textId="77777777" w:rsidR="00257CEF" w:rsidRDefault="00257CEF" w:rsidP="00257CEF">
      <w:pPr>
        <w:pStyle w:val="StandardWeb"/>
      </w:pPr>
      <w:r>
        <w:t xml:space="preserve">Er, der einst von den Menschen verachtet und verschmäht wurde, thront nun im Himmel, umgeben von aller Herrlichkeit, als der geliebte Sohn, an welchem der Vater Wohlgefallen hat. Die Rechte Gottes ist der Thron der Majestät und Liebe. Unser Herr Jesus ist zugleich der Stellvertreter der Seinen. Als Er für sie in den Tod ging, war es um ihrer Ruhe willen; als Er für sie auferstand, erwarb Er ihnen die Freiheit; als Er sich zur Rechten seines Vaters setzte, empfingen sie Gnade, Ehre, Würde. Die Auferstehung und Himmelfahrt Christi ist die Rechtfertigung, Erhöhung, Einsetzung, Verherrlichung all der Seinen, denn Er ist ihr Haupt und Vertreter. Dies Sitzen zur Rechten Gottes ist also als die Annahme der Person des Bürgen zu betrachten, als der Empfang des Stellvertreters und somit als die Rechtfertigung unsrer Seelen. O, erlöste Seele, siehe hierin deine gewisse Befreiung von aller Verdammnis. „Wer will verdammen?“ Wer darf die Auserwählten Gottes beschuldigen, die in Jesu zur Rechten Gottes sitzen? Die Rechte Gottes ist der Thron der Macht. Christus besitzt zur Rechten Gottes </w:t>
      </w:r>
      <w:r>
        <w:lastRenderedPageBreak/>
        <w:t xml:space="preserve">alle Gewalt im Himmel und auf Erden. Wer will gegen das Volk der Wahl kämpfen, dem in seinem Fürsten solche Gewalt gegeben ist? O meine Seele, was kann dir noch schaden, wenn die Allmacht dein Helfer ist? Wenn der Schild des Allmächtigen dich deckt, welches Schwert kann dich noch schlagen? Bleibe getrost. Wenn der Herr Jesus dein allvermögender König ist und deine Feinde zum Schemel seiner Füße gelegt hat; wenn Sünde, Tod und Hölle überwunden sind durch Ihn, und du in Ihm dargestellt wirst, so kannst du unmöglich verloren gehen. </w:t>
      </w:r>
    </w:p>
    <w:p w14:paraId="5D92340C" w14:textId="77777777" w:rsidR="00257CEF" w:rsidRDefault="00257CEF" w:rsidP="00257CEF">
      <w:pPr>
        <w:pStyle w:val="StandardWeb"/>
      </w:pPr>
      <w:r>
        <w:t xml:space="preserve">„Lamm, das gelitten, und Löwe, der siegreich gerungen; </w:t>
      </w:r>
      <w:r>
        <w:br/>
        <w:t xml:space="preserve">Blutendes Opfer und Held, der die Hölle bezwungen; </w:t>
      </w:r>
      <w:r>
        <w:br/>
        <w:t xml:space="preserve">Brechendes Herz, </w:t>
      </w:r>
      <w:r>
        <w:br/>
        <w:t>Das sich auf irdischem Schmerz</w:t>
      </w:r>
      <w:r>
        <w:br/>
        <w:t xml:space="preserve">Über die Himmel geschwungen: </w:t>
      </w:r>
      <w:r>
        <w:br/>
        <w:t>Über des Todes umnachteten, grau‘nvollen Klüften</w:t>
      </w:r>
      <w:r>
        <w:br/>
        <w:t xml:space="preserve">Schwangst Du die Palme des Sieges in himmlischen Lüften; </w:t>
      </w:r>
      <w:r>
        <w:br/>
        <w:t xml:space="preserve">Wer an Dich glaubt, </w:t>
      </w:r>
      <w:r>
        <w:br/>
        <w:t xml:space="preserve">Trägt nun, von Hoffnung umlaubt, </w:t>
      </w:r>
      <w:r>
        <w:br/>
        <w:t xml:space="preserve">Ewiges Leben aus Grüften.“ </w:t>
      </w:r>
    </w:p>
    <w:p w14:paraId="4CE39D61" w14:textId="77777777" w:rsidR="00257CEF" w:rsidRDefault="00257CEF" w:rsidP="00257CEF">
      <w:pPr>
        <w:pStyle w:val="berschrift2"/>
      </w:pPr>
      <w:r>
        <w:t>Römer 8, 37</w:t>
      </w:r>
    </w:p>
    <w:p w14:paraId="53197717" w14:textId="77777777" w:rsidR="00257CEF" w:rsidRDefault="00257CEF" w:rsidP="00257CEF">
      <w:pPr>
        <w:pStyle w:val="StandardWeb"/>
      </w:pPr>
      <w:r>
        <w:rPr>
          <w:rStyle w:val="Fett"/>
        </w:rPr>
        <w:t xml:space="preserve">„Aber in dem allen überwinden wir weit, um des willen, der uns geliebt hat.“ </w:t>
      </w:r>
    </w:p>
    <w:p w14:paraId="12FA99EE" w14:textId="77777777" w:rsidR="00257CEF" w:rsidRDefault="00257CEF" w:rsidP="00257CEF">
      <w:pPr>
        <w:pStyle w:val="StandardWeb"/>
      </w:pPr>
      <w:r>
        <w:t xml:space="preserve">Wir suchen bei Christo Vergebung, und doch sehen unsre Augen noch manchmal nach dem Gesetz und erwarten darin Hilfe und Kraft zum Kampfe wider unsre Sünden. Der Apostel Paulus straft uns dafür mit den Worten: „O, ihr unverständigen Galater, wer hat euch bezaubert, dass ihr der Wahrheit nicht gehorcht? Das will ich allein von euch lernen: Habt ihr den Geist empfangen durch des Gesetzes Werke oder durch die Predigt vom Glauben? Seid ihr unverständig? Im Geist habt ihr angefangen, wollt ihr es denn nun im Fleisch vollenden?“ Bringt eure Sünden zum Kreuz Christi, denn der alte Mensch kann nur hier gekreuzigt werden: wir sind mit Christo gekreuzigt. Die einzige Waffe, mit der die Sünde überwunden werden kann, ist der Speer, der die Seite Jesu durchstach. Um ein Bild zu gebrauchen: du möchtest gern dein zorniges Gemüt überwinden - wie fängst du das an? Es ist gar wohl möglich, dass du noch nie den rechten Weg versucht und dich damit nicht geradezu an deinen Heiland gewendet hast. Wie habe ich Heil und Erlösung erlangt? Damit, dass ich gerade so zum Herrn Jesus kam, wie ich war und auf Ihn all mein Vertrauen setzte und glaubte, dass Er imstande sei, mich zu erretten. Und muss ich mein zorniges Gemüt gerade auch so abtöten? Ja, denn das ist der einzige Weg, wie ich es ertöten kann. Ich muss damit zum Kreuz gehen und zu Jesu sagen: „Herr, ich vertraue auf Dich, dass Du mich frei machen kannst.“ Bist du geizig? Fühlst du, dass dich die Welt gefangen nimmt? Du magst gegen dies Übel kämpfen, wie und solange du willst, wenn es aber deine Lieblingssünde ist, so wirst du sie nie anders los, als durch das Blut Jesu. Bringe deine Lieblingssünde zu Christo. Sage Ihm: „Herr, ich habe auf Dich vertraut, und Dein Name ist Jesus, denn Du machst Dein Volk selig von seinen Sünden; Herr, hier ist eine dieser Sünden; o, errette mich davon!“ Die Heilsmittel können ohne den Heiland den alten Menschen nicht ertöten. Dein Gebet, deine Reue, deine Tränen - das alles zusammen ist ohne Christum nichts wert. Nur Jesus allein kann hilflosen Sündern ein Retter sein; dein Retter. Wenn ihr wollt überwinden, so müsst ihr überwinden durch Den, der euch geliebt hat. Unsre Lorbeeren müssen unter den Ölbäumen des Gartens Gethsemane wachsen. </w:t>
      </w:r>
    </w:p>
    <w:p w14:paraId="32EFFA81" w14:textId="77777777" w:rsidR="00257CEF" w:rsidRDefault="00257CEF" w:rsidP="00257CEF">
      <w:pPr>
        <w:pStyle w:val="berschrift2"/>
      </w:pPr>
      <w:r>
        <w:lastRenderedPageBreak/>
        <w:t>Römer 8, 39</w:t>
      </w:r>
    </w:p>
    <w:p w14:paraId="3B6A05CC" w14:textId="77777777" w:rsidR="00257CEF" w:rsidRDefault="00257CEF" w:rsidP="00257CEF">
      <w:pPr>
        <w:pStyle w:val="StandardWeb"/>
      </w:pPr>
      <w:r>
        <w:rPr>
          <w:rStyle w:val="Fett"/>
        </w:rPr>
        <w:t xml:space="preserve">„Die Liebe Gottes.“ </w:t>
      </w:r>
    </w:p>
    <w:p w14:paraId="6D6D4244" w14:textId="77777777" w:rsidR="00257CEF" w:rsidRDefault="00257CEF" w:rsidP="00257CEF">
      <w:pPr>
        <w:pStyle w:val="StandardWeb"/>
      </w:pPr>
      <w:r>
        <w:t xml:space="preserve">Gläubige Seele, schaue zurück auf alle deine Erfahrungen und überblicke den Weg, auf dem der Herr dich durch die Wüste geleitet, und denke daran, wie Er dich genährt und gekleidet hat Tag für Tag, wie Er alle deine Unarten ertragen, wie er dein Murren und Verlangen nach den Fleischtöpfen Ägyptens übersehen, wie Er den Fels geöffnet hat, dich zu tränken, und dich gespeist hat mit himmlischem Manna. Fass‘ es, wie seine Gnade in all deinen Trübsalen sich mächtig erwiesen hat, wie sein Blut dir eine Versöhnung geworden ist in aller deiner Sünde, wie sein Stecken und Stab dich getröstet hat. Wenn du deinen Blick also zurückgelenkt hast auf solche Liebe des Herrn, dann lass deinen Glauben auch künftig auf seine Liebe achten, denn wisse, dass Christi Bund und Blut noch mehr in sich fassen als nur das Vergangene. Er, der dich geliebt und versöhnt hat, hört nie auf mit Lieben und Vergeben. Er ist das Alpha und will auch das Omega sein. Er ist der Erste und will auch der Letzte sein. Darum sei ruhig; wenn du einst wandern sollst im finstern Tal, hast du kein Unglück zu fürchten, denn Er ist bei dir. Wenn du in den kalten Fluten des Jordans stehen musst, brauchst du dich nicht zu ängsten, denn der Tod vermag dich nicht zu scheiden von seiner Liebe; und wenn du eingehst in die unsichtbare Welt der Ewigkeit, darfst du nicht zittern. „Denn ich bin gewiss, dass weder Tod noch Leben, weder Engel noch Fürstentum, noch Gewalt, weder Gegenwärtiges noch Zukünftiges, weder Hohes noch Tiefes, noch keine andre Kreatur mag uns scheiden von der Liebe Gottes, die in Christo Jesu ist, unserem Herrn.“ Nun, liebe Seele, erfrischt das deine Liebe nicht? Macht dir das deinen Jesus nicht teuer? Muss nicht dieser Flug durch die endlosen Räume des Äthers der Liebe dein Herz entflammen und dich zwingen, dass du deine Lust habest an dem Herrn, deinem Gott? O gewiss, wenn wir an „die Liebe Gottes“ denken und davon reden, so muss unser Herz in uns brennen, und wir möchten Ihn noch mehr lieben. </w:t>
      </w:r>
    </w:p>
    <w:p w14:paraId="13941EC5" w14:textId="77777777" w:rsidR="00257CEF" w:rsidRDefault="00257CEF" w:rsidP="00257CEF">
      <w:pPr>
        <w:pStyle w:val="StandardWeb"/>
      </w:pPr>
      <w:r>
        <w:t xml:space="preserve">„Liebe knüpft ein Band, </w:t>
      </w:r>
      <w:r>
        <w:br/>
        <w:t xml:space="preserve">Stark wie Diamant, </w:t>
      </w:r>
      <w:r>
        <w:br/>
        <w:t xml:space="preserve">Das nicht Tod noch Grab zerbrechen, </w:t>
      </w:r>
      <w:r>
        <w:br/>
        <w:t xml:space="preserve">Das nicht Zeit noch Alter schwächen; </w:t>
      </w:r>
      <w:r>
        <w:br/>
        <w:t xml:space="preserve">Ewig bind‘ es mich, </w:t>
      </w:r>
      <w:r>
        <w:br/>
        <w:t xml:space="preserve">Gottes Herz, an Dich!“ </w:t>
      </w:r>
    </w:p>
    <w:p w14:paraId="346D2CFB" w14:textId="77777777" w:rsidR="00257CEF" w:rsidRDefault="00257CEF" w:rsidP="00257CEF">
      <w:pPr>
        <w:pStyle w:val="berschrift2"/>
      </w:pPr>
      <w:r>
        <w:t>Römer 9, 15</w:t>
      </w:r>
    </w:p>
    <w:p w14:paraId="5B63629D" w14:textId="77777777" w:rsidR="00257CEF" w:rsidRDefault="00257CEF" w:rsidP="00257CEF">
      <w:pPr>
        <w:pStyle w:val="StandardWeb"/>
      </w:pPr>
      <w:r>
        <w:rPr>
          <w:rStyle w:val="Fett"/>
        </w:rPr>
        <w:t xml:space="preserve">„Denn Er spricht zu Mose: Welchem ich gnädig bin, dem bin ich gnädig; und welches ich mich erbarme, des erbarme ich mich.“ </w:t>
      </w:r>
    </w:p>
    <w:p w14:paraId="0ECAFB2D" w14:textId="77777777" w:rsidR="00257CEF" w:rsidRDefault="00257CEF" w:rsidP="00257CEF">
      <w:pPr>
        <w:pStyle w:val="StandardWeb"/>
      </w:pPr>
      <w:r>
        <w:t xml:space="preserve">In diesen Worten macht der Herr in offenster Weise seinen Anspruch geltend auf das Recht, seine Gnade zu gewähren oder zurückzuhalten nach seinem unumschränkten Wohlgefallen. Wie das Recht über Leben und Tod dem Herrscher allein zusteht, so hat der Richter über den ganzen Erdkreis das Recht, des Schuldigen zu schonen, oder ihn zu verdammen, wie es Ihm gut dünkt. Die Menschen haben durch ihre Sünde allen Anspruch auf Gott verscherzt; es geschieht ihnen völlig recht, wenn sie um ihrer Sünde willen umkommen, und wenn es geschieht, so haben sie nicht die mindeste Ursache, sich zu beklagen. Wenn der Herr einschreitet, irgend jemanden zu erretten, so kann Er es tun, wenn die Gerechtigkeit dadurch nicht verletzt wird; wenn es Ihn aber recht deucht, den Sünder die verdiente Strafe erleiden zu lassen, so kann Ihn niemand darum verklagen. Töricht und anmaßend sind alle Reden darüber, dass allen Menschen gleiches Recht widerfahren müsse; unwissend und noch </w:t>
      </w:r>
      <w:r>
        <w:lastRenderedPageBreak/>
        <w:t xml:space="preserve">schlimmer sind alle Einwendungen gegen die erlösende Gnade, und nichts anderes, als empörerischer Widerstand der hochfahrenden menschlichen Natur gegen Krone und Zepter Jehovahs. Wenn wir einmal unser äußerstes Verderben und unsere arge Verirrung und die Gerechtigkeit des göttlichen Urteilsspruches gegen die Sünde einsehen lernen, dann werden wir nicht mehr die Wahrheit bestreiten, dass der Herr nicht verpflichtet ist, uns zu erretten; dann murren wir nicht mehr, wenn es Ihm gefällt, andre zu erlösen, als ob Er uns Unrecht täte, sondern dann fühlen wir, dass wenn Er uns ansehen will, es eine freie Tat seiner unverdienten Güte ist, um derentwillen wir seinen Namen ewig preisen müssen. Wie sollten alle, die die göttliche Gnade erwählt hat, die Treue ihres Gottes bewundernd anbeten! Sie haben keine Ursache zum Ruhm, denn die unumschränkte Allmacht schließt alles Rühmen aus. Dem Willen des Herrn allein gebührt Ruhm und Preis, auch der bloße Gedanke an ein menschliches Verdienst ist verbannt. Es gibt keine demütigendere Lehre in der Heiligen Schrift, als die Lehre von der Gnadenwahl, keine, die zu mehr Dank auffordert, keine von größerer Heiligungskraft. </w:t>
      </w:r>
    </w:p>
    <w:p w14:paraId="1C12B488" w14:textId="77777777" w:rsidR="00257CEF" w:rsidRDefault="00257CEF" w:rsidP="00257CEF">
      <w:pPr>
        <w:pStyle w:val="berschrift2"/>
      </w:pPr>
      <w:r>
        <w:t>Römer 10,9</w:t>
      </w:r>
    </w:p>
    <w:p w14:paraId="14A48E50" w14:textId="77777777" w:rsidR="00257CEF" w:rsidRDefault="00257CEF" w:rsidP="00257CEF">
      <w:pPr>
        <w:pStyle w:val="StandardWeb"/>
      </w:pPr>
      <w:r>
        <w:rPr>
          <w:rStyle w:val="Fett"/>
        </w:rPr>
        <w:t>Denn so du mit deinem Munde bekennst Jesum, daß Er der Herr sei, und glaubest in deinem Herzen, daß Ihn Gott von den Toten auferwecket hat, so sollst du errettet werden.</w:t>
      </w:r>
      <w:r>
        <w:t xml:space="preserve"> </w:t>
      </w:r>
    </w:p>
    <w:p w14:paraId="07F462CA" w14:textId="77777777" w:rsidR="00257CEF" w:rsidRDefault="00257CEF" w:rsidP="00257CEF">
      <w:pPr>
        <w:pStyle w:val="StandardWeb"/>
      </w:pPr>
      <w:r>
        <w:t xml:space="preserve">Es muß Bekenntnis mit dem Munde da sein. Habe ich dieses abgelegt? Habe ich offen meinen Glauben an Jesum als den Heiland, den Gott von den Toten auferwecket hat, bekannt, und habe ich es in Gottes Weise getan? Laßt uns diese Frage redlich beantworten. </w:t>
      </w:r>
    </w:p>
    <w:p w14:paraId="457E9D0C" w14:textId="77777777" w:rsidR="00257CEF" w:rsidRDefault="00257CEF" w:rsidP="00257CEF">
      <w:pPr>
        <w:pStyle w:val="StandardWeb"/>
      </w:pPr>
      <w:r>
        <w:t xml:space="preserve">Es muß auch Glaube mit dem Herzen da sein. Glaube ich aufrichtig an den auferstandenen Herrn Jesum? Vertraue ich auf Ihn als meine einzige Hoffnung der Seligkeit? Ist dies Vertrauen von Herzen? Laß mich darauf antworten wie vor Gott. </w:t>
      </w:r>
    </w:p>
    <w:p w14:paraId="255BC202" w14:textId="77777777" w:rsidR="00257CEF" w:rsidRDefault="00257CEF" w:rsidP="00257CEF">
      <w:pPr>
        <w:pStyle w:val="StandardWeb"/>
      </w:pPr>
      <w:r>
        <w:t xml:space="preserve">Wenn ich mit Wahrheit behaupten kann, daß ich Christum bekannt und an Ihn geglaubt habe, dann bin ich errettet. Der Spruch sagt nicht: „es mag so sein,“ sondern es ist deutlich wie der Schaft einer Pieke und klar wie die Sonne am Himmel: „Du sollst errettet werden.“ Als ein Gläubiger und ein Bekennender darf ich meine Hand auf diese Verheißung legen und sie vor Gott geltend machen in diesem Augenblick und das ganze Leben hindurch, in der Stunde des Todes und am Tage des Gerichts. </w:t>
      </w:r>
    </w:p>
    <w:p w14:paraId="4C2E88BD" w14:textId="77777777" w:rsidR="00257CEF" w:rsidRDefault="00257CEF" w:rsidP="00257CEF">
      <w:pPr>
        <w:pStyle w:val="StandardWeb"/>
      </w:pPr>
      <w:r>
        <w:t xml:space="preserve">Ich muß von der Schuld der Sünde, der Macht der Sünde, der Strafe der Sünde und schließlich von dem ganzen Wesen der Sünde errettet werden. Gott hat es gesagt - „du sollst errettet werden.“ Ich glaube es. Ich soll errettet werden: Ich bin errettet. Ehre sei Gott von Ewigkeit zu Ewigkeit! </w:t>
      </w:r>
    </w:p>
    <w:p w14:paraId="30409579" w14:textId="77777777" w:rsidR="00257CEF" w:rsidRDefault="00257CEF" w:rsidP="00257CEF">
      <w:pPr>
        <w:pStyle w:val="berschrift2"/>
      </w:pPr>
      <w:r>
        <w:t>Römer 11, 26</w:t>
      </w:r>
    </w:p>
    <w:p w14:paraId="38B3227E" w14:textId="77777777" w:rsidR="00257CEF" w:rsidRDefault="00257CEF" w:rsidP="00257CEF">
      <w:pPr>
        <w:pStyle w:val="StandardWeb"/>
      </w:pPr>
      <w:r>
        <w:rPr>
          <w:rStyle w:val="Fett"/>
        </w:rPr>
        <w:t xml:space="preserve">„Und also das ganze Israel selig werde.“ </w:t>
      </w:r>
    </w:p>
    <w:p w14:paraId="4B3F05F4" w14:textId="77777777" w:rsidR="00257CEF" w:rsidRDefault="00257CEF" w:rsidP="00257CEF">
      <w:pPr>
        <w:pStyle w:val="StandardWeb"/>
      </w:pPr>
      <w:r>
        <w:t xml:space="preserve">Als einst Mose am Schilfmeer dem Herrn sang, da jubelte aus seinem Loblied die Freude hervor, dass ganz Israel war errettet worden. Nicht ein Tröpflein Schaum fiel von der schützenden Wassermauer, bis auch der Letzte vom Israel Gottes den Fuß jenseits der Flut aufs trockene Land gesetzt hatte. Und kaum war‘s geschehen, so stürzten die schwellenden Wogen wieder ins alte Bett; aber auch keinen Augenblick zu früh. „Du hast geleitet durch Deine Barmherzigkeit Dein Volk, das Du erlöset hast.“ Und am Ende der Zeiten, wo die </w:t>
      </w:r>
      <w:r>
        <w:lastRenderedPageBreak/>
        <w:t xml:space="preserve">Auserwählten singen werden das Lied Mosis, des Knechtes Gottes, uns das Lied des Lammes, wird der höchste Triumph Jesu sein: „Die Du mir gegeben hast, die habe ich bewahret, und ist keiner von ihnen verloren.“ Im Himmel gibt‘s keine leeren Throne. </w:t>
      </w:r>
    </w:p>
    <w:p w14:paraId="4BD434BC" w14:textId="77777777" w:rsidR="00257CEF" w:rsidRDefault="00257CEF" w:rsidP="00257CEF">
      <w:pPr>
        <w:pStyle w:val="StandardWeb"/>
      </w:pPr>
      <w:r>
        <w:t>„Die ganze auserwählte Schar</w:t>
      </w:r>
      <w:r>
        <w:br/>
        <w:t xml:space="preserve">Steht jauchzend um den Thron, </w:t>
      </w:r>
      <w:r>
        <w:br/>
        <w:t xml:space="preserve">Bringt Ehr‘ und Dank und Preis Ihm dar, </w:t>
      </w:r>
      <w:r>
        <w:br/>
        <w:t xml:space="preserve">Lobt laut den Gnadenlohn.“ </w:t>
      </w:r>
    </w:p>
    <w:p w14:paraId="26F7FAFF" w14:textId="77777777" w:rsidR="00257CEF" w:rsidRDefault="00257CEF" w:rsidP="00257CEF">
      <w:pPr>
        <w:pStyle w:val="StandardWeb"/>
      </w:pPr>
      <w:r>
        <w:t xml:space="preserve">So viele ihrer Gott erwählt hat, so viele Christus versöhnt hat, so viele der Heilige Geist berufen hat, so viele an den Herrn Jesum gläubig geworden sind, so viele werden wohlbehalten über das Meer der Trübsal hinüber gelangen. Noch haben nicht alle den sichern Strand erreicht: </w:t>
      </w:r>
    </w:p>
    <w:p w14:paraId="1264D54B" w14:textId="77777777" w:rsidR="00257CEF" w:rsidRDefault="00257CEF" w:rsidP="00257CEF">
      <w:pPr>
        <w:pStyle w:val="StandardWeb"/>
      </w:pPr>
      <w:r>
        <w:t xml:space="preserve">„Manch liebes Herz ist drüben, </w:t>
      </w:r>
      <w:r>
        <w:br/>
        <w:t xml:space="preserve">Noch manches auf der Fahrt.“ </w:t>
      </w:r>
    </w:p>
    <w:p w14:paraId="41574AC1" w14:textId="77777777" w:rsidR="00257CEF" w:rsidRDefault="00257CEF" w:rsidP="00257CEF">
      <w:pPr>
        <w:pStyle w:val="StandardWeb"/>
      </w:pPr>
      <w:r>
        <w:t xml:space="preserve">Des Heeres Vorhut hat schon das Ufer erklommen. Wir schreiten durch die Tiefen; wir folgen heute unserem Führer auf der Ferse in die Mitte des Meeres hinein. Aber seien wir getrost: bald wird auch schon die Nachhut anlangen, wo jetzt die Vorhut schon steht; bald wird auch der Letzte der Auserwählten die Tiefe durchschritten haben, und alsdann wird sich das weithin erschallende Triumphlied erheben, sobald alle geborgen sind. Aber wie, wenn einer fehlte! Wenn einer seiner Auserwählten verloren ginge! Es wäre ein ewiger Misston im Liede der Erlösten, die Saiten der Paradieses-Harfen müssten springen, dass sie nie wieder erklingen könnten! </w:t>
      </w:r>
    </w:p>
    <w:p w14:paraId="4CDBA3E8" w14:textId="77777777" w:rsidR="00257CEF" w:rsidRDefault="00257CEF" w:rsidP="00257CEF">
      <w:pPr>
        <w:pStyle w:val="StandardWeb"/>
      </w:pPr>
      <w:r>
        <w:t xml:space="preserve">„Weicht, ihr Berge, fallt, ihr Hügel, </w:t>
      </w:r>
      <w:r>
        <w:br/>
        <w:t xml:space="preserve">Gottes Gnade weicht mir nicht, </w:t>
      </w:r>
      <w:r>
        <w:br/>
        <w:t xml:space="preserve">Weil es mein Erbarmer spricht!“ </w:t>
      </w:r>
    </w:p>
    <w:p w14:paraId="212BD44C" w14:textId="77777777" w:rsidR="00257CEF" w:rsidRDefault="00257CEF" w:rsidP="00257CEF">
      <w:pPr>
        <w:pStyle w:val="berschrift2"/>
      </w:pPr>
      <w:r>
        <w:t>Römer 11, 36</w:t>
      </w:r>
    </w:p>
    <w:p w14:paraId="297C395C" w14:textId="77777777" w:rsidR="00257CEF" w:rsidRDefault="00257CEF" w:rsidP="00257CEF">
      <w:pPr>
        <w:pStyle w:val="StandardWeb"/>
      </w:pPr>
      <w:r>
        <w:rPr>
          <w:rStyle w:val="Fett"/>
        </w:rPr>
        <w:t xml:space="preserve">„Ihm sei Ehre in Ewigkeit, Amen.“ </w:t>
      </w:r>
    </w:p>
    <w:p w14:paraId="1DB1386B" w14:textId="77777777" w:rsidR="00257CEF" w:rsidRDefault="00257CEF" w:rsidP="00257CEF">
      <w:pPr>
        <w:pStyle w:val="StandardWeb"/>
      </w:pPr>
      <w:r>
        <w:t xml:space="preserve">Ihm sei Ehre in Ewigkeit. Dies sollte des Christen einziges Verlangen sein. Alle anderen Wünsche müssen demselben untergeordnet und zu Dienste sein. Der Christ darf sich für seinen Beruf Glück und Gedeihen wünschen, aber nur, sofern dies ihm dazu helfen kann, das große Verlangen zu erfüllen: „Ihm sei Ehre in Ewigkeit.“ Er darf danach trachten und darum bitten, dass er mehr Gaben und mehr Tugenden empfange; aber nur, damit umso eher das Hauptziel erreicht werde: „Ihm sei Ehre in Ewigkeit.“ Ihr handelt nicht, wie‘s eure Pflicht euch als Gotteskindern gebietet, wenn euch irgendein anderer Grund treibt als der einfältig gläubige Blick auf die Ehre des Herrn. Bist du ein Christ, so bist du „von Gott“ und „durch Gott;“ so lebe denn auch „für Gott.“ Nie soll dein Herz für irgendetwas so mächtig schlagen wie für Ihn; die Liebe zu Ihm sei Wellenschlag deines Lebensstromes. Dieser Ehrgeiz feuere deine Seele an; dies sei der Grundstein jedes Unternehmens, in das du dich einlässest, und dies deine Aufmunterung, wenn je dein Eifer erkalten will; mache Gott zu deinem alleinigen Ziel. Verlass dich darauf: wo das Ich anfängt, beginnen auch die Sorgen; ist aber Gott meine höchste Wonne und mein einziges Sehnen, </w:t>
      </w:r>
    </w:p>
    <w:p w14:paraId="32CE2AFA" w14:textId="77777777" w:rsidR="00257CEF" w:rsidRDefault="00257CEF" w:rsidP="00257CEF">
      <w:pPr>
        <w:pStyle w:val="StandardWeb"/>
      </w:pPr>
      <w:r>
        <w:t>„So ist mir‘s einerlei, mag mich die Liebe leiten</w:t>
      </w:r>
      <w:r>
        <w:br/>
        <w:t xml:space="preserve">Zum Leben oder Tod, zu Leiden oder Freuden.“ </w:t>
      </w:r>
    </w:p>
    <w:p w14:paraId="2A5384F3" w14:textId="77777777" w:rsidR="00257CEF" w:rsidRDefault="00257CEF" w:rsidP="00257CEF">
      <w:pPr>
        <w:pStyle w:val="StandardWeb"/>
      </w:pPr>
      <w:r>
        <w:lastRenderedPageBreak/>
        <w:t xml:space="preserve">Unser Verlangen nach Gottes Verherrlichung und Ehre muss ein wachsendes Verlangen sein. Du hast Ihn in deiner Jugend gepriesen; es sei dir heute nicht mehr genug am gleichen Lob und Preis wie damals. Hat dich Gott in deinem Beruf gesegnet und dir in deinen Unternehmungen Glück und Gelingen geschenkt? Gib Ihm mehr, gleichwie Er dir reichlicher gegeben hat. Hat dir Gott innere Erfahrungen geschenkt? Ehre Ihn mit stärkerem Glauben, als du im Anfang geübt hast. Wächst du in der Erkenntnis? Dann singe lieblichere Lieder. Genießest du seligere Zeiten, als sie dir einst zuteil wurden? Bist du vom Krankenlager wie neugeboren wieder auferstanden und ist dir dein Leiden in Frieden und Freuden verwandelt worden? Dann lass deine Harfen lieblicher erklingen; schütte mehr glühende Kohlen und köstlichen Weihrauch in das Rauchfass deiner Dankgebete. Gib Ihm die Ehre durch deinen Wandel und beschließe deinen Lobgesang mit dem „Amen“ deines lebendigen Gottesdienstes. </w:t>
      </w:r>
    </w:p>
    <w:p w14:paraId="612026BB" w14:textId="77777777" w:rsidR="00257CEF" w:rsidRDefault="00257CEF" w:rsidP="00257CEF">
      <w:pPr>
        <w:pStyle w:val="berschrift2"/>
      </w:pPr>
      <w:r>
        <w:t>Römer 12, 2</w:t>
      </w:r>
    </w:p>
    <w:p w14:paraId="297AC693" w14:textId="77777777" w:rsidR="00257CEF" w:rsidRDefault="00257CEF" w:rsidP="00257CEF">
      <w:pPr>
        <w:pStyle w:val="StandardWeb"/>
      </w:pPr>
      <w:r>
        <w:rPr>
          <w:rStyle w:val="Fett"/>
        </w:rPr>
        <w:t xml:space="preserve">„Und stellet euch nicht dieser Welt gleich.“ </w:t>
      </w:r>
    </w:p>
    <w:p w14:paraId="6620CBCB" w14:textId="77777777" w:rsidR="00257CEF" w:rsidRDefault="00257CEF" w:rsidP="00257CEF">
      <w:pPr>
        <w:pStyle w:val="StandardWeb"/>
      </w:pPr>
      <w:r>
        <w:t xml:space="preserve">Wenn es möglich ist, dass ein Christ selig werden kann, obgleich er sich dieser Welt gleichstellt, so ist es jedenfalls so, dass er wie ein Brand aus dem Feuer gerettet wird. Eine solche nackte Errettung ist fast eher zu fürchten, als zu wünschen. Lieber Freund, möchtest du wohl wünschen, aus dieser Welt zu scheiden in der dunkeln Nacht eines verzweiflungsvollen Sterbebettes, um zum Himmel einzugehen als ein schiffbrüchiger Seefahrer, der sich über die Felsen der heimatlichen Küste hinaufrettet? Dann bleibe weltlich; halte dich zu den Mammonsdienern, und weigere dich, mit Christo außer dem Lager zu gehen und seine Schmach zu tragen. Aber du möchtest gern hienieden schon den Himmel haben, und den Himmel droben nicht missen; du möchtest mit allen Heiligen begreifen, welches da ist die Höhe und die Tiefe, die Länge und die Breite der Liebe Christi, die alle Erkenntnis übersteigt; du möchtest einen überschwänglichen Eingang erhalten zu deines Herrn Freude, - dann gehe aus von dieser Welt und sondere dich von ihr aus, und habe nichts gemein mit dem, was unheilig ist. Möchtest du gern völlige Versicherung deines Glaubens erlangen? Du gewinnst sie nicht, solange du der Sündenfreunde Freund bist. Möchtest du mit inbrünstiger Liebe brennen? </w:t>
      </w:r>
    </w:p>
    <w:p w14:paraId="13371526" w14:textId="77777777" w:rsidR="00257CEF" w:rsidRDefault="00257CEF" w:rsidP="00257CEF">
      <w:pPr>
        <w:pStyle w:val="StandardWeb"/>
      </w:pPr>
      <w:r>
        <w:t xml:space="preserve">Deine Liebe wird von der Schwemme leichtsinniger Gesellschaft ertränkt. Du kannst vielleicht ein Säugling der Gnade sein, aber du kannst nicht zum vollkommenen Mannesalter Christi gelangen, wenn du dich den Sitten und Grundsätzen der Menschen dieser Welt anschmiegst. Es steht einem Erben des Himmels übel an, mit den Erben der Verdammnis auf vertrautem Fuße zu leben. Es geht nicht, dass ein königlicher Kammerherr mit den Feinden seines Fürsten innig befreundet sei. Selbst kleine Gefügigkeiten sind gefährlich. Kleine Dornen machen große Schmerzen, kleine Motten zerstören kostbare Gewänder, und kleine Leichtfertigkeiten und kleine Schelmereien rauben unsrem inwendigen Leben tausend Freuden. O Christ, der du dich von den Sünden zu wenig fern hältst, du weißt nicht, was du durch dein Benehmen verlierst. Es zerschneidet die Sehnen deiner Kraft, und du kannst nur kriechen, wo du solltest nachjagen. Wenn du also ein Christ bist, so beschwöre ich dich um deinetwillen, sei ein ganzer und entschiedener Christ. </w:t>
      </w:r>
    </w:p>
    <w:p w14:paraId="43330395" w14:textId="77777777" w:rsidR="00257CEF" w:rsidRDefault="00257CEF" w:rsidP="00257CEF">
      <w:pPr>
        <w:pStyle w:val="berschrift2"/>
      </w:pPr>
      <w:r>
        <w:t>Römer 15, 13</w:t>
      </w:r>
    </w:p>
    <w:p w14:paraId="171D4E7D" w14:textId="77777777" w:rsidR="00257CEF" w:rsidRDefault="00257CEF" w:rsidP="00257CEF">
      <w:pPr>
        <w:pStyle w:val="StandardWeb"/>
      </w:pPr>
      <w:r>
        <w:rPr>
          <w:rStyle w:val="Fett"/>
        </w:rPr>
        <w:t xml:space="preserve">„Durch die Kraft des Heiligen Geistes.“ </w:t>
      </w:r>
    </w:p>
    <w:p w14:paraId="5A58BF57" w14:textId="77777777" w:rsidR="00257CEF" w:rsidRDefault="00257CEF" w:rsidP="00257CEF">
      <w:pPr>
        <w:pStyle w:val="StandardWeb"/>
      </w:pPr>
      <w:r>
        <w:t xml:space="preserve">Lasst uns stets bedenken, dass Christus am Kreuz für uns von keinem Segen ist, wenn nicht der Heilige Geist in uns wohnt und wirkt. Jenes Versöhnungsblut fließt umsonst, wenn nicht </w:t>
      </w:r>
      <w:r>
        <w:lastRenderedPageBreak/>
        <w:t xml:space="preserve">der Finger des Heiligen Geistes unsere Gewissen damit besprengt; umsonst wird jenes vollkommene Kleid der Gerechtigkeit gewirkt, wenn nicht der Heilige Geist uns darin kleidet und uns mit diesem kostbaren Gewand schmückt. Der Strom des lebendigen Wassers vermag unseren Durst nicht zu löschen, bis dass uns der Heilige Geist den Becher darreicht und ihn zu unserem Munde führt. Alle Schätze, die im Paradies Gottes sind, können uns nicht zum Segen gereichen, solange wir tote Seelen sind; und tot sind wir, bis dass der himmlische Odem kommt und uns anhaucht, auf dass wir das Leben empfangen. Es steht uns nicht an, es auszusprechen, dass wir Gott dem Heiligen Geist nicht weniger zu verdanken haben als Gott dem Sohn. Wahrlich, es wäre eine große Sünde und ein schweres Unrecht, wenn wir irgendeine der göttlichen Personen zurücksetzen wollten. Du, o Vater, bist die Quelle aller Gnade, aller Liebe und aller Barmherzigkeit gegen uns. Du, o Sohn, bist es, durch den uns Deines Vaters Barmherzigkeit zufließt, und ohne Dich könnte uns Deines Vaters Liebe nie zuteil werden. Und Du, o Heiliger Geist, machst uns tüchtig, jene göttliche Kraft und Gnade zum empfangen, die dem Urquell, dem Vater, entströmt, die durch Christus, den Mittler, uns zugeführt wird, und durch Deine Mitteilung sich in unsere Herzen ergießt, und darin wohnt, und herrliche Früchte bringt. Darum lasst uns den Geist Gottes lobpreisen. Nie ist je in uns ein himmlischer Gedanke, eine geheiligte Tat oder ein Segen bringendes Wort ausgegangen und durch unseren Herrn Jesus Christus vor Gott wohlgefällig gewesen, die nicht in uns gewirkt wurden durch Gott den Heiligen Geist. </w:t>
      </w:r>
    </w:p>
    <w:p w14:paraId="19B153B6" w14:textId="77777777" w:rsidR="00257CEF" w:rsidRDefault="00257CEF" w:rsidP="00257CEF">
      <w:pPr>
        <w:pStyle w:val="StandardWeb"/>
      </w:pPr>
      <w:r>
        <w:t>Geist der Allmacht, herrsche in uns, richte</w:t>
      </w:r>
      <w:r>
        <w:br/>
        <w:t xml:space="preserve">Dir den Tempel ein in unsrer Brust! </w:t>
      </w:r>
      <w:r>
        <w:br/>
        <w:t xml:space="preserve">Wohne in uns, Herr, mit Deinem Lichte! </w:t>
      </w:r>
      <w:r>
        <w:br/>
        <w:t xml:space="preserve">Dir gehorchen, sei uns Wonn‘ und Lust! </w:t>
      </w:r>
    </w:p>
    <w:p w14:paraId="42E51E32" w14:textId="77777777" w:rsidR="00257CEF" w:rsidRDefault="00257CEF" w:rsidP="00257CEF">
      <w:pPr>
        <w:pStyle w:val="berschrift2"/>
      </w:pPr>
      <w:r>
        <w:t>Römer 16,20</w:t>
      </w:r>
    </w:p>
    <w:p w14:paraId="6AC43D07" w14:textId="77777777" w:rsidR="00257CEF" w:rsidRDefault="00257CEF" w:rsidP="00257CEF">
      <w:pPr>
        <w:pStyle w:val="StandardWeb"/>
      </w:pPr>
      <w:r>
        <w:rPr>
          <w:rStyle w:val="Fett"/>
        </w:rPr>
        <w:t>Und der Gott des Friedens wird den Satan unter eure Füße treten in kurzem</w:t>
      </w:r>
      <w:r>
        <w:t xml:space="preserve"> </w:t>
      </w:r>
    </w:p>
    <w:p w14:paraId="05661FB8" w14:textId="77777777" w:rsidR="00257CEF" w:rsidRDefault="00257CEF" w:rsidP="00257CEF">
      <w:pPr>
        <w:pStyle w:val="StandardWeb"/>
      </w:pPr>
      <w:r>
        <w:t xml:space="preserve">Diese Verheißung folgt passend auf die gestrige. Wir sollen augenscheinlich unsrem Bundeshaupte gleich gemacht werden, nicht nur in dem Fersenstiche, sondern auch in dem Siege über den Bösen. Selbst unter unsre Füße soll der alte Drache getreten werden. Die Gläubigen in Rom trauerten über den Streit innerhalb der Kirche, aber ihr Gott war „der Gott des Friedens“ und gab ihnen Ruhe der Seele. Der Erzfeind überlistete die, welche nicht auf ihrer Hut waren und verführte die Herzen der Einfältigen; aber er sollte am schlimmsten dabei wegkommen und von denen niedergetreten werden, die er geplagt hatte. Dieser Sieg sollte den Kindern Gottes nicht durch ihre eigne Gewandtheit oder Kraft zu teil werden, sondern Gott selbst wollte den Satan zertreten. Obgleich unter ihre Füße, sollte doch das Zertreten von dem Herrn allein geschehen. </w:t>
      </w:r>
    </w:p>
    <w:p w14:paraId="39DB9828" w14:textId="77777777" w:rsidR="00257CEF" w:rsidRDefault="00257CEF" w:rsidP="00257CEF">
      <w:pPr>
        <w:pStyle w:val="StandardWeb"/>
      </w:pPr>
      <w:r>
        <w:t xml:space="preserve">Laßt uns kühn auf den Versucher treten! Nicht nur Geister niederen Ranges, sondern der Fürst der Finsternis selbst muß vor uns daniederfallen. In zweifellosem Vertrauen auf Gott laßt uns auf baldigen Sieg hoffen. „In kurzem.“ Fröhliches Wort! In kurzem sollen wir unsren Fuß auf die alte Schlange setzen! Was für eine Freude, dass Böse zu zermalmen! Was für eine Schmach für den Satan, wenn sein Kopf von menschlichen Füßen zertreten wird! Laßt uns durch den Glauben an Jesum den Versucher niederwerfen. </w:t>
      </w:r>
    </w:p>
    <w:p w14:paraId="1F2C4C8E" w14:textId="77777777" w:rsidR="00257CEF" w:rsidRDefault="00257CEF" w:rsidP="00257CEF">
      <w:pPr>
        <w:pStyle w:val="berschrift1"/>
        <w:rPr>
          <w:sz w:val="48"/>
        </w:rPr>
      </w:pPr>
      <w:r>
        <w:t>1. Korintherbrief (Andachten)</w:t>
      </w:r>
    </w:p>
    <w:p w14:paraId="01819A83" w14:textId="77777777" w:rsidR="00257CEF" w:rsidRDefault="00257CEF" w:rsidP="00257CEF">
      <w:pPr>
        <w:pStyle w:val="berschrift2"/>
      </w:pPr>
      <w:r>
        <w:lastRenderedPageBreak/>
        <w:t>1. Kor. 1,19</w:t>
      </w:r>
    </w:p>
    <w:p w14:paraId="64114C89" w14:textId="77777777" w:rsidR="00257CEF" w:rsidRDefault="00257CEF" w:rsidP="00257CEF">
      <w:pPr>
        <w:pStyle w:val="StandardWeb"/>
      </w:pPr>
      <w:r>
        <w:rPr>
          <w:rStyle w:val="Fett"/>
        </w:rPr>
        <w:t>Denn es stehet geschrieben: „Ich will zunichte machen die Weisheit der Weisen, und den Verstand der Verständigen will ich verwerfen.“</w:t>
      </w:r>
      <w:r>
        <w:t xml:space="preserve"> </w:t>
      </w:r>
    </w:p>
    <w:p w14:paraId="06B1FF69" w14:textId="1730C2F7" w:rsidR="00257CEF" w:rsidRDefault="00257CEF" w:rsidP="00257CEF">
      <w:pPr>
        <w:pStyle w:val="StandardWeb"/>
      </w:pPr>
      <w:r>
        <w:t xml:space="preserve">Dieser Vers ist eine Drohung, soweit er die Weltlich-Weisen betrifft, aber für den einfach Gläubigen ist er eine Verheißung. Die, welche sich Gelehrte nennen, versuchen beständig, den Glauben des demütig Gläubigen zunichte zu machen, aber ihre Versuche schlagen fehl. Ihre Beweisgründe halten nicht Stich, ihre Theorien sinken unter ihrem eignen Gewicht, ihre tiefangelegten Pläne kommen zutage, ehe ihr Zweck erfüllt ist. Das alte Evangelium ist noch nicht ausgestorben und wird nicht aussterben, so lange der Herr lebet. Wenn es ausgerottet werden könnte, so wäre es schon längst von der Erde verschwunden. </w:t>
      </w:r>
    </w:p>
    <w:p w14:paraId="75A023B3" w14:textId="77777777" w:rsidR="00257CEF" w:rsidRDefault="00257CEF" w:rsidP="00257CEF">
      <w:pPr>
        <w:pStyle w:val="StandardWeb"/>
      </w:pPr>
      <w:r>
        <w:t xml:space="preserve">Wir können die Weisheit der Weisen nicht zunichte machen und brauchen es auch nicht zu versuchen, denn diese Arbeit ist in viel besseren Händen. Der Herr selbst spricht: „Ich will,“ und Er beschließt nie vergeblich. Zweimal erklärt Er in diesem Verse seinen Vorsatz, und wir können versichert sein, daß Er ihn nicht aufgeben wird. </w:t>
      </w:r>
    </w:p>
    <w:p w14:paraId="1B8691F3" w14:textId="77777777" w:rsidR="00257CEF" w:rsidRDefault="00257CEF" w:rsidP="00257CEF">
      <w:pPr>
        <w:pStyle w:val="StandardWeb"/>
      </w:pPr>
      <w:r>
        <w:t xml:space="preserve">Wie gründlich verfährt der Herr mit der Philosophie und dem „Neuen Denken“, wenn Er seine Hand daran legt! Er vernichtet es, so schön sein Aussehen auch ist. Er zerstört gänzlich das Holz, das Heu und die Stoppeln. Es stehet geschrieben, daß es so sein wird, und so wird es sein. Herr, thue es bald. Amen und Amen. </w:t>
      </w:r>
    </w:p>
    <w:p w14:paraId="1499DDF0" w14:textId="77777777" w:rsidR="00257CEF" w:rsidRDefault="00257CEF" w:rsidP="00257CEF">
      <w:pPr>
        <w:pStyle w:val="berschrift2"/>
      </w:pPr>
      <w:r>
        <w:t>1. Kor. 1,28</w:t>
      </w:r>
    </w:p>
    <w:p w14:paraId="6DE3FEAD" w14:textId="77777777" w:rsidR="00257CEF" w:rsidRDefault="00257CEF" w:rsidP="00257CEF">
      <w:pPr>
        <w:pStyle w:val="StandardWeb"/>
      </w:pPr>
      <w:r>
        <w:rPr>
          <w:rStyle w:val="Fett"/>
        </w:rPr>
        <w:t>„Das Unedle vor der Welt hat Gott erwählt.“</w:t>
      </w:r>
      <w:r>
        <w:t xml:space="preserve"> </w:t>
      </w:r>
    </w:p>
    <w:p w14:paraId="5EAE1F6B" w14:textId="77777777" w:rsidR="00257CEF" w:rsidRDefault="00257CEF" w:rsidP="00257CEF">
      <w:pPr>
        <w:pStyle w:val="StandardWeb"/>
      </w:pPr>
      <w:r>
        <w:t xml:space="preserve">Wandelt bei Mondlicht durch die Straßen einer großen Stadt, wenn ihr‘s euch getraut, so könnt ihr Sünder sehen. Wachet, wenn die Nacht finster ist, und der Wind heult, und die Grille zirpt, und der Wurm nagt in der Tür, so werdet ihr Sünder sehen. Gehet in jenes Gefängnis und besucht seine Zellen und Arbeitssäle, und achtet auf die Menschen mit finstern, überhängenden Augenbrauen, Menschen, denen ihr nicht gern nachts oder an einsamen Orten begegnen möchtet; - dann habt ihr Sünder vor euch. Gehet hin in die Besserungs- und Zwangsarbeitsanstalten, und betrachtet die jugendlichen verderbten Verbrecher, in deren Gemüt das wuchernde Böse einen fruchtbaren Boden gefunden hat, so seht ihr Sünder. Fahret hin übers Meer zu den Inseln, wo ein Mensch einen Knochen abnagt, der noch nach Menschenfleisch riecht, so habt ihr einen Sünder vor euch. Gehet hin, wo ihr nur wollt, so braucht ihr nicht lange zu suchen, um Sünder zu finden, denn sie sind eine allgemein anzutreffende Rasse; ihr könnt sie an jeder Ecke und auf allen Straßen aller Städte treffen, in Flecken, Dörfern und Weilern. Und für solche Leute ist der Herr Jesus gestorben. Wenn ihr mir den allerruchlosesten aller Menschen auf dem Erdboden auslest, wenn er nur von einem Weibe geboren ist, so will ich die Hoffnung über ihn nicht aufgeben, weil Christus Jesus gekommen ist, Sünder zu suchen und selig zu machen. Die erwählende Liebe hat sich etliche der Allerverdorbensten auserlesen, um sie zu den Allerbesten zu machen. Kiesel aus dem Bache verwandelt die Gnade in Edelsteine für ihre Königskrone. Wertlose Schlacken verändert sie ins reinste Gold. Die versöhnende Liebe hat sich manchen der allerverdorbensten Menschen zum Lohn für die Leiden des Heilandes ersehen. Die seligmachende Gnade beruft viele der Gottlosesten aus den Gottlosen, dass sie mit am Gnadentische sitzen sollen, und darum darf keiner verzweifeln. Lieber Leser, bei der Liebe, die aus Jesu tränenvollen Augen blickt, bei der Liebe, die aus seinen blutenden Wunden strömt, bei dieser treuen Liebe, bei dieser starken Liebe, bei dieser reinen, uneigennützigen, </w:t>
      </w:r>
      <w:r>
        <w:lastRenderedPageBreak/>
        <w:t xml:space="preserve">dauernden Liebe; bei dem Herzen und bei dem Mitleid des Heilandes beschwöre ich dich, wende dich nun nicht ab, wie wenn es dich nichts anginge; sondern glaube an Ihn, so wirst du selig. Vertraue deine Seele Ihm an, so wird Er dich zur Rechten seines Vaters bringen, zur ewigen seligen Herrlichkeit. </w:t>
      </w:r>
    </w:p>
    <w:p w14:paraId="58F82D5A" w14:textId="77777777" w:rsidR="00257CEF" w:rsidRDefault="00257CEF" w:rsidP="00257CEF">
      <w:pPr>
        <w:pStyle w:val="berschrift2"/>
      </w:pPr>
      <w:r>
        <w:t>1. Kor. 1,30</w:t>
      </w:r>
    </w:p>
    <w:p w14:paraId="43F0BB99" w14:textId="77777777" w:rsidR="00257CEF" w:rsidRDefault="00257CEF" w:rsidP="00257CEF">
      <w:pPr>
        <w:pStyle w:val="StandardWeb"/>
      </w:pPr>
      <w:r>
        <w:rPr>
          <w:rStyle w:val="Fett"/>
        </w:rPr>
        <w:t>„Welcher uns gemacht ist von Gott zur Weisheit.“</w:t>
      </w:r>
      <w:r>
        <w:t xml:space="preserve"> </w:t>
      </w:r>
    </w:p>
    <w:p w14:paraId="0559B7A0" w14:textId="77777777" w:rsidR="00257CEF" w:rsidRDefault="00257CEF" w:rsidP="00257CEF">
      <w:pPr>
        <w:pStyle w:val="StandardWeb"/>
      </w:pPr>
      <w:r>
        <w:t xml:space="preserve">Des Menschen Geist sucht Ruhe und sucht sie von Natur außerhalb des Herrn Jesu Christi. Menschen von Bildung sind, auch wenn sie bekehrt sind, stets geneigt, auf die Einfalt des Kreuzes Christi mit einem zu wenig achtungs- und liebevollen Blick hinabzuschauen. Sie lassen sich in das alte Netz locken, in welchem die Griechen gefangen wurden, und haben eine Neigung, ihre Philosophie mit der Offenbarung zu verflechten. An einen Menschen von scharfem Verstande und guter Erziehung tritt die Versuchung heran, von der einfachen Wahrheit des gekreuzigten Christus abzugehen, und eine geistiger gefasste Lehre aufzustellen, wie man sich auszudrücken pflegt. Dies führte die ersten christlichen Gemeinden zum Gnostizismus und bezauberte sie mit allerlei ketzerischen Lehren. Dies ist die Wurzel der Gottesverleugnung und andrer Aster-Weisheit, die in vergangenen Tagen in Deutschland wucherten, und noch jetzt auf gewisse Richtungen unter den Gottesgelehrten großen Zauber ausüben. Wer du auch bist, lieber Freund, und welche Erziehung du genossen hast; wenn du des Herrn bist, so sei versichert, dass du in einer philosophierenden Religion keine Ruhe findest. </w:t>
      </w:r>
    </w:p>
    <w:p w14:paraId="5DE61CD6" w14:textId="77777777" w:rsidR="00257CEF" w:rsidRDefault="00257CEF" w:rsidP="00257CEF">
      <w:pPr>
        <w:pStyle w:val="StandardWeb"/>
      </w:pPr>
      <w:r>
        <w:t xml:space="preserve">Du kannst dir hier die Lehre irgendeines großen Denkers, dort den Traum eines tiefen Forschers aneignen; aber was die Spreu am Weizen ist, ist dies alles an der reinen Wahrheit des göttlichen Wortes. Alles, was auch die bestgeleitete Vernunft zu erforschen vermag, ist nur das ABC der Wahrheit, und auch da noch fehlt es an Gewissheit, weil in Christo Jesu alle Fülle der Weisheit und der Erkenntnis vereinigt ist. Alle Versuche, sich mit einer Vereinigung aller christlichen Bekenntnisse zu befreunden, sind gescheitert; die wahrhaften Erben des Himmelreichs kommen stets auf die großartig einfache Tatsache zurück, die des Ärmsten Auge mit freudigem Glänzen erfüllt und des Elendesten Herz mit Wonne erquickt: „Christus Jesus ist in die Welt gekommen, die Sünder selig zu machen.“ Jesus gewährt dem höchstgebildetsten Weisen volle Befriedigung, wenn Er gläubig ins Herz aufgenommen wird, aber außer Ihm findet das Gemüt des Wiedergebornen keine Ruhe. „Die Furcht des Herrn ist der Weisheit Anfang; das ist eine feine Klugheit; wer danach tut, des Lob bleibet ewiglich.“ </w:t>
      </w:r>
    </w:p>
    <w:p w14:paraId="5FED21EB" w14:textId="77777777" w:rsidR="00257CEF" w:rsidRDefault="00257CEF" w:rsidP="00257CEF">
      <w:pPr>
        <w:pStyle w:val="berschrift2"/>
      </w:pPr>
      <w:r>
        <w:t>1. Kor. 2,12</w:t>
      </w:r>
    </w:p>
    <w:p w14:paraId="273B2EF5" w14:textId="77777777" w:rsidR="00257CEF" w:rsidRDefault="00257CEF" w:rsidP="00257CEF">
      <w:pPr>
        <w:pStyle w:val="StandardWeb"/>
      </w:pPr>
      <w:r>
        <w:rPr>
          <w:rStyle w:val="Fett"/>
        </w:rPr>
        <w:t>„Wir haben aber empfangen den Geist aus Gott, dass wir wissen können, was uns von Gott gegeben ist.“</w:t>
      </w:r>
      <w:r>
        <w:t xml:space="preserve"> </w:t>
      </w:r>
    </w:p>
    <w:p w14:paraId="248526C7" w14:textId="77777777" w:rsidR="00257CEF" w:rsidRDefault="00257CEF" w:rsidP="00257CEF">
      <w:pPr>
        <w:pStyle w:val="StandardWeb"/>
      </w:pPr>
      <w:r>
        <w:t xml:space="preserve">Lieber Freund, hast du empfangen den Geist aus Gott, der durch den Heiligen Geist in deiner Seele geboren ist? Wie notwendig das Wirken des Heiligen Geistes in der Seele ist, ergibt sich ganz deutlich aus der Tatsache, dass alles, was Gott der Vater an uns getan hat, und alles, was Gott der Sohn für uns vollbracht hat, unwirksam an uns vorüber geht, wenn nicht der Heilige Geist es unserem Herzen offenbart und nahe bringt. Welche Wirkung übt die Lehre von der Gnadenwahl auf den Menschen aus, wenn nicht der Geist Gottes bei ihm einkehrt? </w:t>
      </w:r>
    </w:p>
    <w:p w14:paraId="232D557F" w14:textId="77777777" w:rsidR="00257CEF" w:rsidRDefault="00257CEF" w:rsidP="00257CEF">
      <w:pPr>
        <w:pStyle w:val="StandardWeb"/>
      </w:pPr>
      <w:r>
        <w:t xml:space="preserve">Die Erwählung bleibt ein toter Buchstabe in meinem Gewissen, solange nicht der Geist Gottes mich beruft aus der Finsternis zu seinem wunderbaren Licht. Dann aber erkenne ich durch </w:t>
      </w:r>
      <w:r>
        <w:lastRenderedPageBreak/>
        <w:t xml:space="preserve">meine Berufung auch meine Erwählung, und so erkenne ich, dass ich von Gott berufen bin, so weiß ich auch gewiss, dass ich nach dem ewigen Vorsatz Gottes auserwählt bin. Gott der Vater hat mit dem Herrn Jesus einen Bund und Testament gemacht; aber was nützt uns dieser Bund, ehe uns der Heilige Geist seiner Segnungen teilhaftig werden lässt und unsre Herzen auftut, dass wir sie empfangen können? Dort hängt der Inhalt aller dieser Segnungen am Fluchholze: Jesus Christus; aber da wir so klein sind, so können wir nicht bis zu diesem kostbaren Gut hinaufreichen; der Geist Gottes aber reicht es uns herab und übergibt es uns, und so wird es wirklich unser Eigentum. Bundesgüter sind an und für sich, wie das Manna in den Wolken, sterblichen Händen unerreichbar, aber der Geist Gottes öffnet die Fenster des Himmels und streut das lebendige Brot herab auf das Lager des geistlichen Israels. Christi vollendetes Werk ist Wein in Fässern, unser Unglaube hindert uns, den Wein herauszulassen und zu trinken, da taucht der Heilige Geist unser Gefäß in diesen köstlichen Wein, und alsdann trinken wir; aber ohne den Geist des Herrn sind wir ebenso tot in Übertretung und Sünden, als ob der Vater uns nie erwählt, als ob der Sohn uns nie erkauft hätte mit seinem Blut. Der Heilige Geist ist unumgänglich notwendig zu unserem Wohlergehen. So wollen wir denn wandeln in der Liebe zu Ihm und Ihn nie betrüben. </w:t>
      </w:r>
    </w:p>
    <w:p w14:paraId="1D359B44" w14:textId="77777777" w:rsidR="00257CEF" w:rsidRDefault="00257CEF" w:rsidP="00257CEF">
      <w:pPr>
        <w:pStyle w:val="berschrift2"/>
      </w:pPr>
      <w:r>
        <w:t>1. Kor. 3,1</w:t>
      </w:r>
    </w:p>
    <w:p w14:paraId="2C924709" w14:textId="77777777" w:rsidR="00257CEF" w:rsidRDefault="00257CEF" w:rsidP="00257CEF">
      <w:pPr>
        <w:pStyle w:val="StandardWeb"/>
      </w:pPr>
      <w:r>
        <w:rPr>
          <w:rStyle w:val="Fett"/>
        </w:rPr>
        <w:t>„Junge Kinder in Christo.“</w:t>
      </w:r>
      <w:r>
        <w:t xml:space="preserve"> </w:t>
      </w:r>
    </w:p>
    <w:p w14:paraId="02BBFB1E" w14:textId="77777777" w:rsidR="00257CEF" w:rsidRDefault="00257CEF" w:rsidP="00257CEF">
      <w:pPr>
        <w:pStyle w:val="StandardWeb"/>
      </w:pPr>
      <w:r>
        <w:t xml:space="preserve">Trauerst du, liebe gläubige Seele, dass du so schwach bist im Leben aus Gott; dass dein Glaube so klein ist und deine Liebe so matt? Werde munter, denn du hast alle Ursache, dankbar zu sein. Bedenke, dass du in etlichen Stücken dem erwachsensten und reifsten Christen vollkommen ebenbürtig dastehst. Du bist ebenso mit Blut erkauft, wie er. Du bist ebensogut ein wohlgefälliges Kind Gottes als jeder andre Gläubige. Ein Kindlein ist ebenso wahrhaftig ein Kind seiner Eltern, wie der erwachsene Mensch. Du bist ebenso völlig gerechtfertigt, denn deine Rechtfertigung ist nichts, was sich nach Graden abstuft; dein kleiner Glaube hat dich ganz und gar gereinigt. Du hast ein ebenso großes Recht an die köstlichen Güter des Testaments, wie die gefördertsten Gläubigen, denn dein Recht an die Bundesgnaden hängt nicht von deinem Wachstum ab, sondern vom Bund und Testament selber; und dein Glaube an den Herrn Jesum ist nicht der Maßstab, sondern nur das Pfand deines Eigentumsrechts an Ihn. Du bist ebenso reich, wie der Reichste, wenn nicht am Genuss, so doch an wirklichem Besitz. Der kleinste Stern, der von oben funkelt, steht am Himmel; der schwächste Strahl des Lichts ist mit dem großen Tagesgestirn verwandt. Im Familienbuch der Herrlichkeit sind der Große und der Kleine mit der gleichen Feder eingezeichnet worden. Du bist seinem Vaterherzen ebenso teuer, wie das älteste Familienglied. Der Herr Jesus ist ganz liebevoll und zärtlich gegen dich. Du bist wie der glimmende Docht; ein unzarter Sinn würde rücksichtslos verlangen: „Löscht doch den glimmenden Docht aus, er erfüllt die Luft nur mit widrigem Gestank!“ aber den glimmenden Docht wird Er nicht auslöschen. Du bist wie ein zerstoßenes Rohr; und eine rauere Hand wie die des großen Saitenspielers würde dich zerknicken oder dich wegwerfen; aber Er will das zerstoßene Rohr nicht gar zerbrechen. Statt über deinen Zustand betrübt und niedergeschlagen zu sein, solltest du frohlocken in deinem Heiland Jesus Christus. Bin ich der Geringste in Israel? Dennoch bin ich in Christo erwählt, zu thronen in den himmlischen Gefilden. Bin ich arm im Glauben? Dennoch bin ich in Jesu ein Erbe aller Dinge. Bin ich auch weniger als nichts, so darf ich mich gleichwohl rühmen als in der Torheit; ist nur die Wurzel des Guten in mir, so will ich mich freuen in dem Herrn, und mich rühmen in Gott, meinem Heil. </w:t>
      </w:r>
    </w:p>
    <w:p w14:paraId="009D4F05" w14:textId="77777777" w:rsidR="00257CEF" w:rsidRDefault="00257CEF" w:rsidP="00257CEF">
      <w:pPr>
        <w:pStyle w:val="berschrift2"/>
      </w:pPr>
      <w:r>
        <w:lastRenderedPageBreak/>
        <w:t>1. Kor. 3,23</w:t>
      </w:r>
    </w:p>
    <w:p w14:paraId="2DED313C" w14:textId="77777777" w:rsidR="00257CEF" w:rsidRDefault="00257CEF" w:rsidP="00257CEF">
      <w:pPr>
        <w:pStyle w:val="StandardWeb"/>
      </w:pPr>
      <w:r>
        <w:rPr>
          <w:rStyle w:val="Fett"/>
        </w:rPr>
        <w:t>„Ihr aber seid Christi.“</w:t>
      </w:r>
      <w:r>
        <w:t xml:space="preserve"> </w:t>
      </w:r>
    </w:p>
    <w:p w14:paraId="7F86A108" w14:textId="77777777" w:rsidR="00257CEF" w:rsidRDefault="00257CEF" w:rsidP="00257CEF">
      <w:pPr>
        <w:pStyle w:val="StandardWeb"/>
      </w:pPr>
      <w:r>
        <w:t xml:space="preserve">Ihr aber seid Christi. Ihr seid sein eigen als Gabe, denn der Vater hat euch dem Sohn gegeben; sein eigen durch sein blutiges Lösegeld, denn Er hat den hohen Preis für eure Erlösung bezahlt; sein eigen durch euer Gelübde, denn ihr habt euch Ihm übergeben; sein eigen durch Verwandtschaft, denn ihr seid nach seinem Namen genannt und seid seine Brüder und Miterben geworden. So zeige denn, lieber Christ, durch die Tat, dass du der Knecht, der Freund, die Braut Jesu bist. Versucht dich die Sünde, so antworte: „Wie sollt‘ ich ein solch großes Übel tun; ich gehöre ja Christo an.“ Ein unsterbliches Gesetz verwehrt dem Freunde Christi die Sünde. Wenn euch reicher Gewinn zur Sünde verlocken will, so sagt, dass ihr Christi seid, und rührt nichts an. Drohen euch Verlegenheiten und Gefahren, dann seid standhaft und gedenket, dass ihr Christi seid. Seid ihr hingestellt, wo andre müßig sitzen und zusehen, so macht euch mit Aufbietung aller Kraft ans Werk; und rinnt euch der Schweiß von der Stirne und wollt ihr ermatten, so ruft: „Nein, ich will nicht ruhen, denn ich bin Christi. Wäre ich nicht mit Blut erkauft, so möchte ich vielleicht wie Isaschar mich zwischen den Grenzen lagern; aber ich bin Christi, und darf nicht ruhen.“ Wenn der Sirenengesang der Luft euch vom Pfade der Gerechtigkeit hinweglocken will, so sprecht: „Dein Reigen verführt mich nicht, denn ich bin Christi.“ Verleugne dein Bekenntnis nie. Deine Tat sei allezeit Christi würdig, deine Rede lieblich gewürzt, dein Wort und Wandel himmlisch, auf dass alle, die dich sehen, wissen, dass du dem Heilande angehörst und in dir seine Liebe und sein heiliges Gemüt wohnen. „Ich bin ein römischer Bürger!“ das war vorzeiten ein unantastbarer Schutzbrief; wie viel mehr sollte dir dies Wort ein Schutzbrief und Vorrecht zu einem Wandel der Heiligung sein: „Ich bin Christi!“ </w:t>
      </w:r>
    </w:p>
    <w:p w14:paraId="6ADC9F96" w14:textId="77777777" w:rsidR="00257CEF" w:rsidRDefault="00257CEF" w:rsidP="00257CEF">
      <w:pPr>
        <w:jc w:val="center"/>
      </w:pPr>
      <w:r>
        <w:t>„Selig,</w:t>
      </w:r>
      <w:r>
        <w:br/>
        <w:t>Fröhlich</w:t>
      </w:r>
      <w:r>
        <w:br/>
        <w:t>Sind die Seelen,</w:t>
      </w:r>
      <w:r>
        <w:br/>
        <w:t>Die erwählen,</w:t>
      </w:r>
      <w:r>
        <w:br/>
        <w:t>Ohn‘ Bedenken</w:t>
      </w:r>
      <w:r>
        <w:br/>
        <w:t xml:space="preserve">Ihrem Jesu sich zu schenken.“ </w:t>
      </w:r>
    </w:p>
    <w:p w14:paraId="2CE32079" w14:textId="77777777" w:rsidR="00257CEF" w:rsidRDefault="00257CEF" w:rsidP="00257CEF">
      <w:pPr>
        <w:pStyle w:val="berschrift2"/>
      </w:pPr>
      <w:r>
        <w:t>1. Kor. 7,20</w:t>
      </w:r>
    </w:p>
    <w:p w14:paraId="206199DA" w14:textId="77777777" w:rsidR="00257CEF" w:rsidRDefault="00257CEF" w:rsidP="00257CEF">
      <w:pPr>
        <w:pStyle w:val="StandardWeb"/>
      </w:pPr>
      <w:r>
        <w:rPr>
          <w:rStyle w:val="Fett"/>
        </w:rPr>
        <w:t>„Ein jeglicher bleibe in dem Beruf, darinnen er berufen ist.“</w:t>
      </w:r>
      <w:r>
        <w:t xml:space="preserve"> </w:t>
      </w:r>
    </w:p>
    <w:p w14:paraId="5B57F624" w14:textId="77777777" w:rsidR="00257CEF" w:rsidRDefault="00257CEF" w:rsidP="00257CEF">
      <w:pPr>
        <w:pStyle w:val="StandardWeb"/>
      </w:pPr>
      <w:r>
        <w:t xml:space="preserve">Manche Leute haben das törichte Vorurteil, dass der einzige Weg, wie sie Gott dienen können, darin bestehe, Prediger oder Sendboten unter den Heiden, oder Gehilfen in der Verbreitung christlicher Schriften zu werden. Ach! wie viele wären von aller Möglichkeit ausgeschlossen, den Höchsten zu verherrlichen, wenn dem also wäre! Liebe Freunde, nicht das Amt, sondern der Eifer ist die Hauptsache; nicht die Stellung, sondern die Gnade macht uns tüchtig, Gott zu erhöhen. Wahrlich, Gott wird mehr verherrlicht in der Werkstätte, in welcher der fromme Handwerker unter der Arbeit Lieder von der Liebe Jesu singt, als in manchem prachtvollen Saal, wo die öffentliche gottesdienstliche Übung ihren heiligen Pflichten obliegt. Der Name Jesu wird von dem armen, ungebildeten Fuhrmann ebenso verherrlicht, während er seine Pferde leitet und seinem Gott dankt, oder am Straßenrande mit seinem Nebenmenschen sich unterhält, als von dem allgemein geachteten Prediger, welcher wie eines der beiden Donnerskinder in einem großen Kreise das Evangelium mit mächtiger Stimme verkündigt. Gott wird verherrlicht, wenn wir Ihm in unserem verordneten Beruf dienen. Darum hüte dich, lieber Freund, dass du nicht den Pfad deiner Pflicht verlässest durch </w:t>
      </w:r>
      <w:r>
        <w:lastRenderedPageBreak/>
        <w:t xml:space="preserve">Vernachlässigung deines Berufes, und hüte dich, dass du dein Bekenntnis nicht verunehrst, wenn du deinem Beruf nicht treu bleibst. Denke wenig an dich selbst, aber achte deinen Beruf nicht gering. Jede rechtmäßige Arbeit kann durch das Evangelium auf das schönste geziert werden. Gehe hin zur Bibel, so findest du die untergeordnetsten Berufsarten entweder mit den kühnste Glaubenstaten verwoben, oder an Personen geknüpft, deren heiliger Wandel ein leuchtendes Vorbild hinterließ. </w:t>
      </w:r>
    </w:p>
    <w:p w14:paraId="588ABAE3" w14:textId="77777777" w:rsidR="00257CEF" w:rsidRDefault="00257CEF" w:rsidP="00257CEF">
      <w:pPr>
        <w:pStyle w:val="StandardWeb"/>
      </w:pPr>
      <w:r>
        <w:t xml:space="preserve">Darum sei nicht unzufrieden mit deinem Beruf. In welche Stellung auch Gott dich berufen, oder welche Arbeit Er dir zugeteilt hat, bleibe dabei, es sei dir denn zur unzweifelhaften Gewissheit geworden, dass Er dich zu etwas anderm erwählt hat. Deine erste Sorge lass sein, Gott nach deinem besten Vermögen zu verherrlichen in der Lage, wo du dich befindest. Erfülle deinen gegenwärtigen Berufskreis zu seiner Ehre, und braucht Er dich in einem andern, so wird Er es dir schon zeigen. Gib dich ohne allen Ehrgeiz einer ergebungsvollen Zufriedenheit hin. </w:t>
      </w:r>
    </w:p>
    <w:p w14:paraId="5D308150" w14:textId="77777777" w:rsidR="00257CEF" w:rsidRDefault="00257CEF" w:rsidP="00257CEF">
      <w:pPr>
        <w:pStyle w:val="berschrift2"/>
      </w:pPr>
      <w:r>
        <w:t>1. Kor. 9,22</w:t>
      </w:r>
    </w:p>
    <w:p w14:paraId="28DDB4A7" w14:textId="77777777" w:rsidR="00257CEF" w:rsidRDefault="00257CEF" w:rsidP="00257CEF">
      <w:pPr>
        <w:pStyle w:val="StandardWeb"/>
      </w:pPr>
      <w:r>
        <w:rPr>
          <w:rStyle w:val="Fett"/>
        </w:rPr>
        <w:t>„Ich bin jedermann allerlei geworden, auf dass ich allenthalben je etliche selig mache.“</w:t>
      </w:r>
      <w:r>
        <w:t xml:space="preserve"> </w:t>
      </w:r>
    </w:p>
    <w:p w14:paraId="5C68354C" w14:textId="77777777" w:rsidR="00257CEF" w:rsidRDefault="00257CEF" w:rsidP="00257CEF">
      <w:pPr>
        <w:pStyle w:val="StandardWeb"/>
      </w:pPr>
      <w:r>
        <w:t xml:space="preserve">Pauli große Sorge war nicht nur, dass er lehre und bessere, sondern dass er errette. In nichts andrem hätte er Befriedigung finden können; er wollte, dass die Menschen im Herzen erneuert, versöhnt, geheiligt, wahrhaft errettet und selig würden. Haben unsre christlichen Bestrebungen etwas Geringeres im Auge gehabt als dieses eine Notwendige? Dann wollen wir bessere Wege einschlagen, denn was nützte es, wenn wir die Menschen bloß gelehrt und gebessert haben, und sie doch am letzten großen Gerichtstage nicht als Erlöste vor Gottes Thron erscheinen können. Blut wird unser Gewand färben, wenn wir im Leben nicht das eine Große erstrebt, wenn wir vergessen haben, dass die Menschen sollen durchs Evangelium selig werden. Der Apostel Paulus kannte das Verderben des natürlichen Menschen und suchte nicht, ihn zu erziehen, sondern selig zu machen; er sah die Menschen zur Hölle fahren und redete nicht von ihrer Läuterung, sondern von ihrer Errettung vor dem zukünftigen Zorn. Ihr Heil zu schaffen, gab er sich mit unermüdlichem Eifer hin, allenthalben das Evangelium zu predigen, die Menschen zu warnen und zu ermahnen, dass sie sich sollten versöhnen lassen mit Gott. Er betete inbrünstig und anhaltend und arbeitete unablässig. Seelen zu erretten, war seine verzehrende Leidenschaft, sein Ehrgeiz, seine Tätigkeit. Er wurde ein Knecht aller Menschen, er mühte sich ab für sein Geschlecht und fühlte sich schmerzlich verletzt, wenn er das Evangelium nicht verkündigen konnte. Er begab sich aller seiner Vorzüge, um jedem Vorurteil zu begegnen; in untergeordneten Dingen beugte er seinen Willen, und wenn die Menschen nur bereit waren, das Evangelium anzunehmen, so waren ihm alle äußeren, gottesdienstlichen Formen gleichgültig, ihm war das Evangelium das eine, was alles andre übertrifft. Wenn er nur jemand erretten konnte, so war er befriedigt. Das war die Krone, nach welcher er strebte, der einzige und genügende Lohn seiner Mühen und seiner Selbstverleugnung. Brennt dasselbe allverzehrende Feuer in uns? Wo ist unsre Liebe? Wo unsre Hingebung für Christum, wenn wir nicht seine Ehre suchen in der Errettung der Menschen? Ach, dass uns doch der Herr durch und durch mit einem unermüdlichen Eifer um das Heil der Menschen erfüllte! </w:t>
      </w:r>
    </w:p>
    <w:p w14:paraId="24D17B27" w14:textId="77777777" w:rsidR="00257CEF" w:rsidRDefault="00257CEF" w:rsidP="00257CEF">
      <w:pPr>
        <w:pStyle w:val="berschrift2"/>
      </w:pPr>
      <w:r>
        <w:t>1. Kor. 10,12</w:t>
      </w:r>
    </w:p>
    <w:p w14:paraId="136E5924" w14:textId="77777777" w:rsidR="00257CEF" w:rsidRDefault="00257CEF" w:rsidP="00257CEF">
      <w:pPr>
        <w:pStyle w:val="StandardWeb"/>
      </w:pPr>
      <w:r>
        <w:rPr>
          <w:rStyle w:val="Fett"/>
        </w:rPr>
        <w:t>„Wer sich lässt dünken, er stehe, mag wohl zusehen, dass er nicht falle.“</w:t>
      </w:r>
      <w:r>
        <w:t xml:space="preserve"> </w:t>
      </w:r>
    </w:p>
    <w:p w14:paraId="0B5E88FB" w14:textId="77777777" w:rsidR="00257CEF" w:rsidRDefault="00257CEF" w:rsidP="00257CEF">
      <w:pPr>
        <w:pStyle w:val="StandardWeb"/>
      </w:pPr>
      <w:r>
        <w:lastRenderedPageBreak/>
        <w:t xml:space="preserve">Es ist eine merkwürdige Tatsache, dass es Leute gibt, die auf die Gnade stolz sein können. Es spricht einer: „Ich habe einen starken Glauben, ich werde nicht fallen; der armselige Kleinglaube ist vor dem Fall nicht sicher, ich aber werde nimmermehr wanken.“ „Ich habe brünstige Liebe,“ spricht ein andrer, „ich vermag zu stehen; es hat keine Gefahr mit mir, ich werde nicht abirren.“ Wer mit der Gnade prahlt, hat sich geringer Gnade zu rühmen. Etliche, die das tun, bilden sich ein, ihre Gnadengaben wären imstande, sie aufrecht zu erhalten, und bedenken nicht, dass der Strom ununterbrochen aus der Quelle fließen muss, wenn nicht des Stromes Bette bald vertrocknen soll. Wenn der Lampe nicht beständig neues Öl zufließt, so wird sie trotz ihres jetzigen strahlenden Lichtglanzes doch morgen schon rauchen; und dann wird sie nur einen schädlichen Dampf verbreiten. Hüte dich, dass du dich nicht in deinen Tugenden selbstgefällig erhebst, sondern lass all dein Rühmen und Vertrauen auf Christum und seine Kraft gerichtet sein, denn so allein bleibst du vor dem Fall bewahrt. Lege dich mehr aufs Beten. Verwende mehr Zeit auf heilige Sammlung und Andacht. Lies Gottes Wort eifriger und anhaltender. Wache sorgfältiger über dich im Handel und Wandel. Lebe in inniger Gemeinschaft mit deinem Gott. Strebe den besten Vorbildern nach. Deine Rede sei lieblich und mit himmlischem Duft gewürzt. Dein Herz sei entzündet von Liebe zu den Menschenseelen. Lebe so, dass die Leute erkennen müssen, du seiest auch mit Jesu gewesen und habest von Ihm gelernt; und wenn einst der selige Tag kommt, wo Der, den deine Seele liebt, zu dir spricht: „Steige herauf,“ so möge es dich mit seligem Entzücken erfüllen, wenn du Ihn sagen hörst: „Du hast einen guten Kampf gekämpft, du hast den Lauf vollendet, hinfort ist dir beigelegt die unverwelkliche Krone der Gerechtigkeit.“ Vorwärts, lieber Christ, mit Vorsicht und Sorgfalt! Vorwärts, mit heiliger Furcht und mit Zittern! Vorwärts, mit Glauben und Vertrauen auf Jesum allein, und lass dein beständiges Flehen sein: „Erhalte mich durch Dein Wort.“ Nur Er, und Er allein, kann euch behüten ohne Fehler, und euch stellen „vor das Angesicht seiner Herrlichkeit unsträflich mit Freuden.“ „Lasst uns beten, lasst uns wachen: Herr, sei mächtig in uns Schwachen!“ </w:t>
      </w:r>
    </w:p>
    <w:p w14:paraId="44B9C2ED" w14:textId="77777777" w:rsidR="00257CEF" w:rsidRDefault="00257CEF" w:rsidP="00257CEF">
      <w:pPr>
        <w:pStyle w:val="berschrift2"/>
      </w:pPr>
      <w:r>
        <w:t>1. Kor. 11,24</w:t>
      </w:r>
    </w:p>
    <w:p w14:paraId="2577CB5A" w14:textId="77777777" w:rsidR="00257CEF" w:rsidRDefault="00257CEF" w:rsidP="00257CEF">
      <w:pPr>
        <w:pStyle w:val="StandardWeb"/>
      </w:pPr>
      <w:r>
        <w:rPr>
          <w:rStyle w:val="Fett"/>
        </w:rPr>
        <w:t>„Solches tut zu meinem Gedächtnis.“</w:t>
      </w:r>
      <w:r>
        <w:t xml:space="preserve"> </w:t>
      </w:r>
    </w:p>
    <w:p w14:paraId="7FC0F995" w14:textId="77777777" w:rsidR="00257CEF" w:rsidRDefault="00257CEF" w:rsidP="00257CEF">
      <w:pPr>
        <w:pStyle w:val="StandardWeb"/>
      </w:pPr>
      <w:r>
        <w:t xml:space="preserve">Es scheint hieraus beinahe, als ob Christen könnten Christum vergessen! Es wäre ja diese liebevolle Ermahnung nicht vonnöten gewesen, wenn nicht die schreckliche Voraussetzung vorhanden wäre, dass unser Gedächtnis uns untreu werden könnte. Und das ist keine grundlose Voraussetzung; sie ist, leider! in unsrer Erfahrung zu tief begründet, nicht als eine Möglichkeit, sondern als eine beklagenswerte Wirklichkeit. Es scheint beinahe unmöglich, dass diejenigen, die versöhnt worden sind durch das Blut des geschlachteten Lammes, und geliebt mit einer ewigen Liebe vom Sohne Gottes, sollten ihren gnädigen Heiland vergessen können; aber, wie befremdend es auch dem Ohre klingt, so fällt es, ach! zu deutlich in die Augen, als dass wir uns erlauben könnten, das Verbrechen abzuleugnen. </w:t>
      </w:r>
    </w:p>
    <w:p w14:paraId="2933CAAF" w14:textId="77777777" w:rsidR="00257CEF" w:rsidRDefault="00257CEF" w:rsidP="00257CEF">
      <w:pPr>
        <w:jc w:val="center"/>
      </w:pPr>
      <w:r>
        <w:t>„Wie könnt‘ ich sein vergessen,</w:t>
      </w:r>
      <w:r>
        <w:br/>
        <w:t xml:space="preserve">Der mein noch nie vergaß!“ </w:t>
      </w:r>
    </w:p>
    <w:p w14:paraId="42F3514C" w14:textId="77777777" w:rsidR="00257CEF" w:rsidRDefault="00257CEF" w:rsidP="00257CEF">
      <w:pPr>
        <w:pStyle w:val="StandardWeb"/>
      </w:pPr>
      <w:r>
        <w:t xml:space="preserve">Ihn vergessen, der sein teures Blut für unsre Sünden vergoß! Ihn vergessen, der uns liebte bis in den Tod! Wär‘s möglich? Ja, es ist nicht nur möglich, sondern das Gewissen bekennt, wie es bei uns allen ein allzu trauriger Fehler ist, dass wir Ihn wie einen fremden Wanderer nur gelegentlich einmal bei uns übernachten lassen. Er, den wir zum bleibenden Inwohner unsres Gedächtnisses machen sollten, ist nur ein flüchtiger Besucher darin. Das Kreuz, bei dem das Gedächtnis aller Wahrscheinlichkeit nach verweilen müsste, und wo die Gleichgültigkeit ein unbekannter Fremdling bleiben sollte, wird entweiht von den Fußtritten undankbarer </w:t>
      </w:r>
      <w:r>
        <w:lastRenderedPageBreak/>
        <w:t xml:space="preserve">Vergesslichkeit. Bezeugt euch nicht euer Gewissen, dass dem also ist? Müßt ihr nicht bekennen, dass ihr Jesum oft vergesst? Manches Geschöpf stiehlt euch das Herz, und ihr seid Dessen uneingedenk, auf den all eure Zärtlichkeit gerichtet sein sollte. Die oder jene irdische Beschäftigung nimmt eure Gedanken in Anspruch, wo ihr eure Augen unverwandt solltet aufs Kreuz lassen gerichtet sein. Es ist das unablässige Weltgetümmel, die beständige Aufmerksamkeit aufs Vergängliche, was die Seele von Christo abzieht. Während das Gedächtnis nur allzu willig ein giftiges Unkraut beherbergt, lässt es die Rose von Saron verwelken. Wir wollen es uns zur Pflicht machen, ein himmlisches Vergissmeinnicht für Jesum, unsern Freund, auf unsre Herzen zu heften, und was wir auch sonst fahren lassen: Ihn wollen wir festhalten. </w:t>
      </w:r>
    </w:p>
    <w:p w14:paraId="0B82B385" w14:textId="77777777" w:rsidR="00257CEF" w:rsidRDefault="00257CEF" w:rsidP="00257CEF">
      <w:pPr>
        <w:pStyle w:val="berschrift2"/>
      </w:pPr>
      <w:r>
        <w:t>1. Kor. 15,20</w:t>
      </w:r>
    </w:p>
    <w:p w14:paraId="302D9FCD" w14:textId="77777777" w:rsidR="00257CEF" w:rsidRDefault="00257CEF" w:rsidP="00257CEF">
      <w:pPr>
        <w:pStyle w:val="StandardWeb"/>
      </w:pPr>
      <w:r>
        <w:rPr>
          <w:rStyle w:val="Fett"/>
        </w:rPr>
        <w:t>„Nun aber ist Christus auferstanden von den Toten.“</w:t>
      </w:r>
      <w:r>
        <w:t xml:space="preserve"> </w:t>
      </w:r>
    </w:p>
    <w:p w14:paraId="615854EF" w14:textId="77777777" w:rsidR="00257CEF" w:rsidRDefault="00257CEF" w:rsidP="00257CEF">
      <w:pPr>
        <w:pStyle w:val="StandardWeb"/>
      </w:pPr>
      <w:r>
        <w:t xml:space="preserve">Das ganze Wesen des Christentums beruht auf der Tatsache, dass „Christus auferstanden ist von den Toten;“ denn „ist Christus nicht auferstanden, so ist unsre Predigt vergeblich, so ist auch euer Glaube eitel: so seid ihr noch in euren Sünden.“ Die Gottheit Christi findet ihre festeste Bestätigung in seiner Auferstehung, denn Er ist „kräftiglich erwiesen ein Sohn Gottes nach dem Geist, der da heiligt, seit der Zeit Er auferstanden ist von den Toten.“ Es wäre nicht unvernünftig, an seiner Gottheit zu zweifeln, wenn Er nicht auferstanden wäre. Überdies hängt Christi Herrschaft ganz von seiner Auferstehung ab, denn „dazu ist Christus auch gestorben und auferstanden, und wieder lebendig geworden, dass Er über Tote und Lebendige Herr sei.“ Ferner ist unsre Rechtfertigung, dieser köstliche Segen des neuen Bundes, aufs engste mit Christi herrlichem Siege über Tod und Grab verknüpft; „denn Er ist um unsrer Sünden willen dahingegeben, und um unsrer Gerechtigkeit willen auferweckt.“ Ja, noch mehr, sogar unsre Wiedergeburt steht im Zusammenhang mit seiner Auferstehung, denn Gott „hat uns nach seiner großen Barmherzigkeit wiedergeboren zu einer lebendigen Hoffnung, durch die Auferstehung Jesu Christi von den Toten.“ Und es ist vor allem gewiss, dass aus diesem Grunde auch unsre Auferstehung bei der Zukunft Christi ruht, denn „so nun der Geist des, der Jesum von den Toten auferweckt hat, in euch wohnt, so wird auch derselbe, der Christum von den Toten auferweckt hat, eure sterblichen Leiber lebendig machen, um des willen, dass sein Geist in euch wohnt.“ Ist Christus nicht auferstanden, so werden wir auch nicht auferstehen; wenn Er aber auferstanden ist, so sind auch die, so in Christo entschlafen sind, nicht verloren, sondern sie werden in ihrem Fleisch Gott sehen. So läuft die silberne Schnur der Auferstehung durch alle Segenserfahrungen des Gläubigen, von seiner Wiedergeburt an, bis zu seiner Auferstehung, und fasst sie alle in eins zusammen. Wie wichtig muss darum diese große Heilstatsache seinem Gemüt werden, und wie muss er sich hoch darüber freuen, dass es über alle Zweifel feststeht: „Nun ist Christus auferstanden von den Toten und der Erstling geworden unter denen, die da schlafen. Und werden in Christo alle lebendig gemacht werden.“ </w:t>
      </w:r>
    </w:p>
    <w:p w14:paraId="14BF5062" w14:textId="77777777" w:rsidR="00257CEF" w:rsidRDefault="00257CEF" w:rsidP="00257CEF">
      <w:pPr>
        <w:pStyle w:val="berschrift2"/>
      </w:pPr>
      <w:r>
        <w:t>1. Kor. 15,45</w:t>
      </w:r>
    </w:p>
    <w:p w14:paraId="0A7B873D" w14:textId="77777777" w:rsidR="00257CEF" w:rsidRDefault="00257CEF" w:rsidP="00257CEF">
      <w:pPr>
        <w:pStyle w:val="StandardWeb"/>
      </w:pPr>
      <w:r>
        <w:rPr>
          <w:rStyle w:val="Fett"/>
        </w:rPr>
        <w:t>„Der letzte Adam.“</w:t>
      </w:r>
      <w:r>
        <w:t xml:space="preserve"> </w:t>
      </w:r>
    </w:p>
    <w:p w14:paraId="3FFFD526" w14:textId="77777777" w:rsidR="00257CEF" w:rsidRDefault="00257CEF" w:rsidP="00257CEF">
      <w:pPr>
        <w:pStyle w:val="StandardWeb"/>
      </w:pPr>
      <w:r>
        <w:t xml:space="preserve">Jesus ist das Bundeshaupt seiner Auserwählten. Gleichwie jeder Erbe des Fleisches und Blutes persönlich teil hat an Adam, als an dem Bundeshaupt und Stellvertreter des Menschengeschlechts nach seiner Stellung zum Gesetz der Werke: so ist jede erlöste Seele unter dem Gesetz der Gnade eins mit dem Herrn, Werke: der vom Himmel gekommen ist, welcher ist der zweite Adam, der leidende Stellvertreter und Fürsprecher der Auserwählten in </w:t>
      </w:r>
      <w:r>
        <w:lastRenderedPageBreak/>
        <w:t xml:space="preserve">dem neuen Bund der Liebe. Der Apostel Paulus erklärt, dass Levi noch verborgen war in Abraham, als Melchisedek ihm begegnete; und so ist‘s eine gewisse Wahrheit, dass jeder Gläubige verborgen war in Christo Jesu, dem Mittler, da vor dieser Zeit in den Tagen vergangener Ewigkeiten die Bundes-Satzungen der Gnade festgestellt, gut geheißen und für alle Ewigkeit bestätigt wurden. Darum hat Christus alles, was Er getan hat, vollbracht für den ganzen Leib seiner Gemeinde. Wir sind in Ihm gekreuzigt und mit Ihm begraben, und, wunderbarer noch, wir sind auch mit Ihm auferwecket, und mit Ihm aufgefahren zu den Thronen in der Höhe. So hat die Gemeinde das Gesetz erfüllt, und „ist angenehm gemacht in dem Geliebten.“ So schaut der gerechte Jehovah mit Wohlgefallen auf sie herab, denn Er sieht in ihr Jesum, und Er schaut sie nicht anders an als verbunden mit ihrem Bundeshaupt. Als der gesalbte Erlöser Israels hat der Herr Jesus Christus nichts, was Ihn von seiner Gemeinde schiede, sondern alles, was Er besitzt, besitzt Er für sie und um ihretwillen. Adams Gerechtigkeit gehörte uns zu, solange er darin verharrte, und seine Sünde wurde unsere Sünde in dem Augenblick, da er sie beging; und ganz ebenso gehört alles, was der „letzte Adam“ ist oder tut, vollkommen uns zu wie Ihm selber, weil wir sehen, dass Er uns vertritt. Hier ist der Grundstein unsres Gnadenbundes. Diese gnädige Stellvertretung, welche Justin, den Märtyrer, zu dem Ausruf bewog: „O selige Veränderung, o selige Umwandlung!“ ist die Grundlage des Evangeliums von unsrer Erlösung, und wird aufgenommen mit starkem Glauben und entzückender Freude. </w:t>
      </w:r>
    </w:p>
    <w:p w14:paraId="54A0F02A" w14:textId="77777777" w:rsidR="00257CEF" w:rsidRDefault="00257CEF" w:rsidP="00257CEF">
      <w:pPr>
        <w:jc w:val="center"/>
      </w:pPr>
      <w:r>
        <w:t>„In Jesu liegt der Gnade Grund,</w:t>
      </w:r>
      <w:r>
        <w:br/>
        <w:t>Da nimmt der Glaube teil;</w:t>
      </w:r>
      <w:r>
        <w:br/>
        <w:t>Mein Heiland, an dem Kreuz verwund‘t,</w:t>
      </w:r>
      <w:r>
        <w:br/>
        <w:t xml:space="preserve">Macht meine Seele heil.“ </w:t>
      </w:r>
    </w:p>
    <w:p w14:paraId="3D2A6189" w14:textId="77777777" w:rsidR="00257CEF" w:rsidRDefault="00257CEF" w:rsidP="00257CEF">
      <w:pPr>
        <w:pStyle w:val="berschrift2"/>
      </w:pPr>
      <w:r>
        <w:t>1. Kor. 15,48</w:t>
      </w:r>
    </w:p>
    <w:p w14:paraId="1DEC9C4A" w14:textId="77777777" w:rsidR="00257CEF" w:rsidRDefault="00257CEF" w:rsidP="00257CEF">
      <w:pPr>
        <w:pStyle w:val="StandardWeb"/>
      </w:pPr>
      <w:r>
        <w:rPr>
          <w:rStyle w:val="Fett"/>
        </w:rPr>
        <w:t>„Welcherlei der Himmlische ist, solcherlei sind auch die Himmlischen.“</w:t>
      </w:r>
      <w:r>
        <w:t xml:space="preserve"> </w:t>
      </w:r>
    </w:p>
    <w:p w14:paraId="19347C5B" w14:textId="77777777" w:rsidR="00257CEF" w:rsidRDefault="00257CEF" w:rsidP="00257CEF">
      <w:pPr>
        <w:pStyle w:val="StandardWeb"/>
      </w:pPr>
      <w:r>
        <w:t xml:space="preserve">Haupt und Glieder sind derselben Natur teilhaftig, und gleichen nicht jenem großen und schrecklichen Bilde, das Nebukadnezar in seinem Traume erblickte. Das Haupt war von feinem Gold, seine Brust und Arme waren von Silber, aber sein Bauch und seine Lenden waren von Erz, seine Schenkel waren Eisen, und seine Füße waren einesteils Eisen und einesteils Ton. Christi geistlicher Leib ist keine widersinnige Zusammensetzung aus entgegengesetzten Bestandteilen; die Glieder waren sterblich, und darum musste auch Christus sterben; das verklärte Haupt ist unsterblich, und darum ist auch der Leib unsterblich, denn also stehet geschrieben: „Ich lebe, und ihr sollt auch leben.“ Gleichwie unser liebendes Haupt ist, so ist auch der Leib und jedes Glied insbesondere. Ein auserwähltes Haupt und auserwählte Glieder; ein angenehmes Haupt und angenehme Glieder; ein lebendiges Haupt und lebendige Glieder. Ist das Haupt lauteres Gold, so sind auch alle Teile des Leibes von lauterem Golde. So besteht also eine doppelte Vereinigung der Naturen als Grundlage für die innigste Gemeinschaft im Umgang. Halte hier still, andächtiger Leser, und siehe, ob du ohne entzückendes Staunen kannst die unendliche Herablassung des Sohnes Gottes betrachten, der deine Niedrigkeit und dein Elend zu solch seliger Vereinigung mit seiner Herrlichkeit erhöhet hat. Du bist so verächtlich und niedrig, dass du, eingedenk deiner Sterblichkeit, musst zur Verwesung sprechen: „Du bist mein Vater,“ und zum Wurm: „Du bist mein Bruder;“ und dennoch bist du in Christo so hoch geachtet, dass du zum Allmächtigen sagen kannst: „Abba, lieber Vater;“ und zum fleischgewordenen Gott: „Mein Bruder und mein Bräutigam.“ Wahrlich, wenn die Verwandtschaft mit alten und edlen Familien die Menschen stolz machen kann, dass sie sich für etwas Großes halten, so haben wir Grund, uns zu rühmen, mehr denn alle hohen Häupter. Der ärmste und verachtetste Gläubige soll an diesem Vorrecht festhalten; </w:t>
      </w:r>
      <w:r>
        <w:lastRenderedPageBreak/>
        <w:t xml:space="preserve">durch keinen gefühllosen Stumpfsinn lasse er sich verführen, seinen Stammbaum zu vernachlässigen, noch lasse er in törichter Anhänglichkeit an die Eitelkeiten dieser Zeit seine Gedanken gefangen nehmen, bis dass er von diesen herrlichen Vorrechten, von dieser himmlischen Ehre der Vereinigung mit Christo ausgeschlossen sein wird. </w:t>
      </w:r>
    </w:p>
    <w:p w14:paraId="702F6E90" w14:textId="77777777" w:rsidR="00257CEF" w:rsidRDefault="00257CEF" w:rsidP="00257CEF">
      <w:pPr>
        <w:pStyle w:val="berschrift1"/>
        <w:rPr>
          <w:sz w:val="48"/>
        </w:rPr>
      </w:pPr>
      <w:r>
        <w:t>2. Korintherbrief (Andachten)</w:t>
      </w:r>
    </w:p>
    <w:p w14:paraId="66B174EF" w14:textId="77777777" w:rsidR="00257CEF" w:rsidRDefault="00257CEF" w:rsidP="00257CEF">
      <w:pPr>
        <w:pStyle w:val="berschrift2"/>
      </w:pPr>
      <w:r>
        <w:t>2. Kor. 1, 5.</w:t>
      </w:r>
    </w:p>
    <w:p w14:paraId="40DFE0F2" w14:textId="77777777" w:rsidR="00257CEF" w:rsidRDefault="00257CEF" w:rsidP="00257CEF">
      <w:pPr>
        <w:pStyle w:val="StandardWeb"/>
      </w:pPr>
      <w:r>
        <w:rPr>
          <w:rStyle w:val="Fett"/>
        </w:rPr>
        <w:t>„Denn gleichwie wir des Leidens Christi viel haben, so werden wir auch reichlich getröstet durch Christum.“</w:t>
      </w:r>
      <w:r>
        <w:t xml:space="preserve"> </w:t>
      </w:r>
    </w:p>
    <w:p w14:paraId="67C581DF" w14:textId="77777777" w:rsidR="00257CEF" w:rsidRDefault="00257CEF" w:rsidP="00257CEF">
      <w:pPr>
        <w:pStyle w:val="StandardWeb"/>
      </w:pPr>
      <w:r>
        <w:t xml:space="preserve">Hier haben wir ein seliges Verhältnis. Der Herr der Vorsehung trägt eine Waage: in die eine Schale legt Er die Heimsuchungen seiner Kinder, und in die andere ihren Gnadenlohn. Wenn die Schale der Heimsuchungen fast leer ist, so ist auch die Schale des Trostes gering beschwert; und wenn die Trübsalsschale voll ist, dann ist auch die Schale des Trostes gehäuft. Wenn sich die schwarzen Wolken am höchsten türmen, scheint uns das Licht der Sonne umso glänzender. Wenn die Nacht einbricht, und der Sturm naht, steht der himmlische Steuermann umso unermüdlicher am Ruder. Es ist etwas Köstliches, dass, wenn wir am schwersten getroffen werden, der Trost des Heiligen Geistes uns am meisten erquickt. Das kommt daher, dass Trübsal dem Trost Weg bahnt. Große Herzen wachsen nur in großen Heimsuchungen. Der Spaten der Leiden macht Raum der lindernden Tröstung. Gott kommt in unser Herz. Er findet es satt; da fängt Er an, unser Behagen zu stören und macht es leer; denn dann ist mehr Raum für die Gnade. Je gedrückter ein Mensch daniederliegt, umso mehr Trost empfängt er, weil er bereitwilliger ist, ihn anzunehmen. Ein andrer Grund, warum wir in unsrer Trübsal oft so fröhlich sind, liegt darin, dass wir dann mit Gott am meisten zu schaffen haben. Wenn die Scheunen voll sind, kann der Mensch ohne Gott leben; wenn der Beutel von Gold strotzt, meinen wir, es ginge ohne viel Beten auch. Aber lass unser Gut dahinfahren, so fragen wir nach Gott; sind die Götzen gestohlen, so müssen wir Jehovah ehren. „Aus der Tiefe rufe ich, Herr, zu Dir.“ Kein Rufen ist so kräftig, wie das Schreien mitten aus den Bergen; kein Gebet ist so innig als das, welches aus der Tiefe des Herzens aufsteigt in tiefer Traurigkeit und Anfechtung. Die bringen uns zu Gott, und dann werden wir seliger; denn Gottesnähe ist Seligkeit. Komm, du betrübter Gläubiger, fürchte dich nicht deiner schweren Trübsal halben, denn sie ist die Verkündigerin reicher Gnade. </w:t>
      </w:r>
    </w:p>
    <w:p w14:paraId="1F143FAD" w14:textId="77777777" w:rsidR="00257CEF" w:rsidRDefault="00257CEF" w:rsidP="00257CEF">
      <w:pPr>
        <w:pStyle w:val="StandardWeb"/>
      </w:pPr>
      <w:r>
        <w:t xml:space="preserve">„Herz, du hast viel geweinet, </w:t>
      </w:r>
      <w:r>
        <w:br/>
        <w:t xml:space="preserve">So weine nun nicht mehr! </w:t>
      </w:r>
      <w:r>
        <w:br/>
        <w:t>In voller Lieb‘ erscheinet</w:t>
      </w:r>
      <w:r>
        <w:br/>
        <w:t xml:space="preserve">Dir Jesus - Er, nur Er.“ </w:t>
      </w:r>
    </w:p>
    <w:p w14:paraId="66DB8665" w14:textId="77777777" w:rsidR="00257CEF" w:rsidRDefault="00257CEF" w:rsidP="00257CEF">
      <w:pPr>
        <w:pStyle w:val="berschrift2"/>
      </w:pPr>
      <w:r>
        <w:t>2. Kor. 4, 18.</w:t>
      </w:r>
    </w:p>
    <w:p w14:paraId="0EBFB386" w14:textId="77777777" w:rsidR="00257CEF" w:rsidRDefault="00257CEF" w:rsidP="00257CEF">
      <w:pPr>
        <w:pStyle w:val="StandardWeb"/>
      </w:pPr>
      <w:r>
        <w:rPr>
          <w:rStyle w:val="Fett"/>
        </w:rPr>
        <w:t>„Das Unsichtbare.“</w:t>
      </w:r>
      <w:r>
        <w:t xml:space="preserve"> </w:t>
      </w:r>
    </w:p>
    <w:p w14:paraId="6B56E58F" w14:textId="77777777" w:rsidR="00257CEF" w:rsidRDefault="00257CEF" w:rsidP="00257CEF">
      <w:pPr>
        <w:pStyle w:val="StandardWeb"/>
      </w:pPr>
      <w:r>
        <w:t xml:space="preserve">Es ist gut, wenn wir auf unsrer Christenwallfahrt hauptsächlich vorwärts schauen. Vor uns liegt die Krone, und aufwärts geht‘s zum Ziel. Auf die Zukunft muss doch am Ende vor allem unser Glaubensblick gerichtet sein, gelte es nun unsre Hoffnung, unsre Freude, unsern Trost oder unser Wachstum in der Liebe. Schauen wir in die Zukunft, so sehen wir die Sünde ausgerottet, den Leib der Sünde und des Todes überwunden, die Seele verklärt und würdig geachtet, teil zu haben am Erbteil der Heiligen im Licht. Und dringt unser Blick noch weiter hinaus, so erkennt das erleuchtete Auge des Gläubigen, wie das Todestal durchwandert, die </w:t>
      </w:r>
      <w:r>
        <w:lastRenderedPageBreak/>
        <w:t xml:space="preserve">dunkle Flut durchschritten ist, und jene lichten Höhen erreicht sind, darauf die himmlische Stadt thront; der Pilger sieht, wie er selber eingeht durch die Perlentore, wie er mit Jubel, einem Sieger gleich, empfangen wird, wie er aus Christi Hand die Krone empfängt, seinem Heiland in die Arme fällt, mit Ihm die himmlische Herrlichkeit genießen und mit Ihm auf seinem Stuhl sitzen darf, gleichwie Er überwunden hat und ist gesessen mit seinem Vater auf seinem Stuhl. Der Gedanke an solch eine Zukunft ist imstande, das Dunkel der Vergangenheit und die tiefe Dämmerung der Gegenwart zu erhellen. Himmlische Wonne entschädigt reichlich für den Erdenkummer. Fort, schnöde Furcht! Diese Welt ist nur eine Spanne breit, und bald bist du darüber hinaus. Flieht, zagende Zweifel! Der Tod ist nur ein schmaler Strom, und bald hast du ihn durchschritten. Zeit, wie flüchtig bist du - Ewigkeit, wie lang! Tod, wie kurz bist du - Unsterblichkeit, wie endlos! Mir ist‘s, als koste ich schon Eskols Trauben, und erquicke mich am Born, der drüben quillt. Der Weg ist ja so kurz, bald bin ich dort! </w:t>
      </w:r>
    </w:p>
    <w:p w14:paraId="7FB17C88" w14:textId="77777777" w:rsidR="00257CEF" w:rsidRDefault="00257CEF" w:rsidP="00257CEF">
      <w:pPr>
        <w:pStyle w:val="StandardWeb"/>
      </w:pPr>
      <w:r>
        <w:t xml:space="preserve">„Die ihr den Heiland kennt und liebt, </w:t>
      </w:r>
      <w:r>
        <w:br/>
        <w:t xml:space="preserve">Ihn, der uns Seligkeiten gibt, </w:t>
      </w:r>
      <w:r>
        <w:br/>
        <w:t xml:space="preserve">Die noch kein Ohr vernommen, </w:t>
      </w:r>
      <w:r>
        <w:br/>
        <w:t>Die noch in jenen ew‘gen Höh‘n</w:t>
      </w:r>
      <w:r>
        <w:br/>
        <w:t xml:space="preserve">Kein sterblich Auge je geseh‘n, </w:t>
      </w:r>
      <w:r>
        <w:br/>
        <w:t xml:space="preserve">Die in kein Herz gekommen: </w:t>
      </w:r>
      <w:r>
        <w:br/>
        <w:t xml:space="preserve">Freut euch, Sein Reich Bleibt euch allen! </w:t>
      </w:r>
      <w:r>
        <w:br/>
        <w:t xml:space="preserve">Bald wird‘s schallen: </w:t>
      </w:r>
      <w:r>
        <w:br/>
        <w:t xml:space="preserve">Kommt zum Lohne, </w:t>
      </w:r>
      <w:r>
        <w:br/>
        <w:t xml:space="preserve">Nehmt des Kampfes Siegeskrone!“ </w:t>
      </w:r>
    </w:p>
    <w:p w14:paraId="570368AA" w14:textId="77777777" w:rsidR="00257CEF" w:rsidRDefault="00257CEF" w:rsidP="00257CEF">
      <w:pPr>
        <w:pStyle w:val="berschrift2"/>
      </w:pPr>
      <w:r>
        <w:t>2. Kor. 5, 14.</w:t>
      </w:r>
    </w:p>
    <w:p w14:paraId="38D313F4" w14:textId="77777777" w:rsidR="00257CEF" w:rsidRDefault="00257CEF" w:rsidP="00257CEF">
      <w:pPr>
        <w:pStyle w:val="StandardWeb"/>
      </w:pPr>
      <w:r>
        <w:rPr>
          <w:rStyle w:val="Fett"/>
        </w:rPr>
        <w:t>„Die Liebe Christi dringt uns also.“</w:t>
      </w:r>
      <w:r>
        <w:t xml:space="preserve"> </w:t>
      </w:r>
    </w:p>
    <w:p w14:paraId="14B15B73" w14:textId="3BEE4555" w:rsidR="00257CEF" w:rsidRDefault="00257CEF" w:rsidP="00257CEF">
      <w:pPr>
        <w:pStyle w:val="StandardWeb"/>
      </w:pPr>
      <w:r>
        <w:t xml:space="preserve">Wie vieles verdankest du meinem Herrn? Hat Er je etwas für dich getan? Hat Er dir deine Sünden vergeben? Hat Er dich gekleidet mit einem Kleid der Gerechtigkeit? Hat Er deinen Fuß auf einen hohen Felsen gestellt? Hat Er deinen Gang gewiss gemacht in deinen Schuhen? Hat Er dir eine Wohnung im Himmel bereitet? Hat Er dich für den Himmel geschmückt? Hat Er deinen Namen in sein Buch des Lebens eingeschrieben? Hat Er dich mit unzählbaren Wohltaten überschüttet? Hat Er für dich Reichtümer der Gnade aufbewahrt, die kein Auge gesehen und kein Ohr gehöret hat? Dann tue auch etwas, was seiner Liebe wert ist. Biete deinem sterbenden Erlöser nicht bloß das leere Opfer deines Mundes dar. Was musst du empfinden, wenn dein Meister kommt, und du Ihm bekennen musst, dass du nichts für Ihn getan hast, sondern dass du deine Liebe abgesperrt hieltest wie einen stehenden Wassergraben, so dass sie weder seinen armen Brüdern, noch seinem Werk zufloss? Fort mit einer solchen Liebe! Was halten die Menschen von einer Liebe, die sich nie durch Taten beweist und offenbart? „Ach,“ sagen sie, „öffentliche Zucht ist besser als heimliche Liebe.“ Wer mag etwas von einer Liebe wissen, die so schwach ist, dass sie dich nicht einmal zu einer einzigen Tat der Selbstverleugnung, der Großmut, des Heldensinnes oder der Begeisterung reizt! Bedenke, wie sehr Er dich geliebt hat, und hat sich selbst dahingegeben für dich! Kennst du die Macht dieser Liebe? Dann lass sie für deine Seele einen rauschenden, gewaltigen Wind sein, der die Wolken deiner Weltliebe hinwegfegt, und den Staub deiner Sünde vertreibt. „Um Christi willen,“ das sei die feurige Zunge, die sich auf dein Haupt setze; „um Christi willen,“ das sei das göttliche Entzücken, der himmlische Hauch, der dich über die Erde emporträgt, das sei der göttliche Geist, der dich kühn macht gleich dem Löwen, und schnell wie des Adlers Flug im Dienste des Herrn. Die Liebe sollte den Füßen der gottdienenden Tat Flügel verleihen, und Kraft den Armen des Wirkens. Auf Gott gerichtet mit einer Beständigkeit, die </w:t>
      </w:r>
      <w:r>
        <w:lastRenderedPageBreak/>
        <w:t xml:space="preserve">nichts erschüttern kann, entschlossen, Ihn zu ehren, mit einer Bestimmtheit, die sich durch nichts lässt abwendig machen, und vorwärts strebend mit einem Eifer, der nimmer ermüdet, wollen wir unsre Liebe zu Jesu laut bezeugen. Möge das Gewicht der göttlichen Waage uns himmelwärts heben, Ihm entgegen! </w:t>
      </w:r>
    </w:p>
    <w:p w14:paraId="730DFC27" w14:textId="77777777" w:rsidR="00257CEF" w:rsidRDefault="00257CEF" w:rsidP="00257CEF">
      <w:pPr>
        <w:pStyle w:val="berschrift2"/>
      </w:pPr>
      <w:r>
        <w:t>2. Kor. 5, 21.</w:t>
      </w:r>
    </w:p>
    <w:p w14:paraId="7A8F58E7" w14:textId="77777777" w:rsidR="00257CEF" w:rsidRDefault="00257CEF" w:rsidP="00257CEF">
      <w:pPr>
        <w:pStyle w:val="StandardWeb"/>
      </w:pPr>
      <w:r>
        <w:rPr>
          <w:rStyle w:val="Fett"/>
        </w:rPr>
        <w:t>„Denn Er hat Den, der von keiner Sünde wusste, für und zur Sünde gemacht, auf dass wir würden in Ihm die Gerechtigkeit, die vor Gott gilt.“</w:t>
      </w:r>
      <w:r>
        <w:t xml:space="preserve"> </w:t>
      </w:r>
    </w:p>
    <w:p w14:paraId="6852961E" w14:textId="77777777" w:rsidR="00257CEF" w:rsidRDefault="00257CEF" w:rsidP="00257CEF">
      <w:pPr>
        <w:pStyle w:val="StandardWeb"/>
      </w:pPr>
      <w:r>
        <w:t xml:space="preserve">Betrübte Seele! warum trauerst und weinst du? Bist du betrübt über dein Sündenelend? Dann schaue empor zu deinem vollendeten Herrn und Heiland, und bedenke, dass du in Ihm vollkommen geworden bist; du bist in Gottes Augen so vollkommen, wie wenn du nie gesündiget hättest; ja, noch viel mehr, der Herr der Gerechtigkeit hat ein göttliches Gewand über dich geworfen, so dass du mehr hast als die Gerechtigkeit Gottes. O du, lieber Christ, der du trauerst, über die angeborne Sündhaftigkeit und Bosheit, siehe, nun kann dich keine deiner Sünden mehr verdammen. Du hast die Sünde hassen gelernt; du hast aber auch die Erkenntnis empfangen, dass die Sünde nicht mehr dein ist: sie wurde Christus aufs Haupt gelegt. Du stehst nicht mehr für dich selbst da, denn du bist nun in Christo geborgen; bist nicht angenehm um deinetwillen, sondern in deinem Herrn und Heiland; du wirst von Gott in dieser Stunde ebenso angenommen, mit all deiner Sündhaftigkeit, wie in jener seligen Zukunft, wo du, von allem Verderben und Elend erlöst, verklärt vor seinem Throne stehst. O, ich beschwöre dich, fasse diesen köstlichen Gedanken recht zu Herzen: vollkommen gemacht in Christo! Denn du bist „vollkommen in Ihm“. </w:t>
      </w:r>
    </w:p>
    <w:p w14:paraId="4355F502" w14:textId="77777777" w:rsidR="00257CEF" w:rsidRDefault="00257CEF" w:rsidP="00257CEF">
      <w:pPr>
        <w:pStyle w:val="StandardWeb"/>
      </w:pPr>
      <w:r>
        <w:t>„Christi Blut und Gerechtigkeit,</w:t>
      </w:r>
      <w:r>
        <w:br/>
        <w:t xml:space="preserve">Das sei dein Schmuck und Ehrenkleid; </w:t>
      </w:r>
      <w:r>
        <w:br/>
        <w:t xml:space="preserve">Damit kannst du vor Gott besteh‘n, </w:t>
      </w:r>
      <w:r>
        <w:br/>
        <w:t xml:space="preserve">Wenn du zum Himmel wirst eingeh‘n.“ </w:t>
      </w:r>
    </w:p>
    <w:p w14:paraId="53A52E15" w14:textId="77777777" w:rsidR="00257CEF" w:rsidRDefault="00257CEF" w:rsidP="00257CEF">
      <w:pPr>
        <w:pStyle w:val="StandardWeb"/>
      </w:pPr>
      <w:r>
        <w:t xml:space="preserve">„Wer will verdammen? Christus ist hier, der gestorben ist, ja vielmehr, der auch auferwecket ist, welcher ist zur Rechten Gottes, und vertritt uns.“ Christ, lass dein Herz guter Dinge sein, denn du bist „angenehm gemacht in dem Geliebten“, was hast du noch zu fürchten? Dein Antlitz strahle von Glück; lebe bei deinem Meister; wandle in den Vorstädten des himmlischen Jerusalem; denn bald kommt deine Zeit, und dann wirst du dich erheben dahin, wo dein Jesus thront, und wirst herrschen zu seiner Rechten, gleichwie Er empfangen hat und ist gesessen zur Rechten des Vaters; und das alles darum, dass Er der göttliche Meister, „der von keiner Sünde wusste, für uns zur Sünde gemacht ist, auf dass wir würden in Ihm die Gerechtigkeit, die vor Gott gilt.“ </w:t>
      </w:r>
    </w:p>
    <w:p w14:paraId="02E5CC1A" w14:textId="77777777" w:rsidR="00257CEF" w:rsidRDefault="00257CEF" w:rsidP="00257CEF">
      <w:pPr>
        <w:pStyle w:val="berschrift2"/>
      </w:pPr>
      <w:r>
        <w:t>2. Kor. 6, 16.</w:t>
      </w:r>
    </w:p>
    <w:p w14:paraId="44D3A736" w14:textId="77777777" w:rsidR="00257CEF" w:rsidRDefault="00257CEF" w:rsidP="00257CEF">
      <w:pPr>
        <w:pStyle w:val="StandardWeb"/>
      </w:pPr>
      <w:r>
        <w:rPr>
          <w:rStyle w:val="Fett"/>
        </w:rPr>
        <w:t>„Ich will ihr Gott sein, und sie sollen mein Volk sein.“</w:t>
      </w:r>
      <w:r>
        <w:t xml:space="preserve"> </w:t>
      </w:r>
    </w:p>
    <w:p w14:paraId="06C28B14" w14:textId="77777777" w:rsidR="00257CEF" w:rsidRDefault="00257CEF" w:rsidP="00257CEF">
      <w:pPr>
        <w:pStyle w:val="StandardWeb"/>
      </w:pPr>
      <w:r>
        <w:t xml:space="preserve">Was für ein lieblicher Name: „Mein Volk!“ Was für eine köstliche Offenbarung: „Ihr Gott!“ Welch eine Fülle des süßesten Inhalts ist in diesen beiden Worten eingeschlossen! - Es liegt darin zunächst eine Auszeichnung. Denn die ganze Welt ist Gottes; der Himmel und aller Himmel Himmel ist des Herrn, und Er herrschet unter den Menschenkindern; aber von denen, die Er auserwählt hat, die Er sich erkauft hat mit Blut, sagt Er etwas, was Er von keinen andern sagt; Er nennt sie: „Mein Volk.“ In diesem Worte liegt der Begriff des Eigentumsrechts. In einem ganz besondern Sinne heißt es: „Des Herrn Teil ist sein Volk; </w:t>
      </w:r>
      <w:r>
        <w:lastRenderedPageBreak/>
        <w:t xml:space="preserve">Jakob ist die Schnur seines Erbes.“ Alle Völker auf Erden sind sein; die ganze Welt steht unter seiner Gewalt; dennoch ist sein Volk, das Volk seiner Wahl, in ganz besonderem Sinne sein Eigentum; denn Er hat mehr für sie und um ihretwillen getan als für andre; Er hat sie mit seinem Blut erkauft; Er hat sie zu sich gezogen aus lauter Güte; Er hat ihnen seine ganze Seele in Inbrunst zugewendet; sein großes Herz schlägt ihnen entgegen; Er hat sie geliebt mit einer unaufhörlichen, ewigen Liebe, dass auch viele Wasser nicht mögen die Liebe auslöschen, noch die Ströme sie ersäufen, eine Liebe, welche die Flut der Zeiten auch nicht im mindesten wird abschwächen können. Liebe Freunde, könnt ihr euren Blick hinauf richten gen Himmel und sagen: „Mein Herr und mein Gott! mein! durch jene unaussprechlich liebliche Verwandtschaft, welche mir das Recht gibt, Dich Vater zu nennen; mein! durch jene geheiligte Freundschaft und Gemeinschaft, die meine höchste Wonne ist, wenn es Dir wohl gefällt, Dich mir zu offenbaren, wie Du Dich der Welt nicht offenbarest?“ Kannst du das Buch der von Gott eingegebenen Schrift aufschlagen und darin das Vermächtnis deiner Erlösung lesen? Kannst du deinen Namen finden, der mit teurem Blut geschrieben steht? Kannst du in demütigem Glauben den Saum des Kleides Jesu berühren und sprechen: „Mein Christus?“ Wenn du das kannst, dann spricht Gott von dir und von den andern, die dir gleich sind: „Mein Volk;“ denn wenn Gott dein Gott ist, und Christus dein Christus, so hat der Herr eine besondere, innige Zuneigung zu dir; du bist sein auserwähltes Kind, angenehm gemacht in seinem lieben Sohn. </w:t>
      </w:r>
    </w:p>
    <w:p w14:paraId="705E3B2E" w14:textId="77777777" w:rsidR="00257CEF" w:rsidRDefault="00257CEF" w:rsidP="00257CEF">
      <w:pPr>
        <w:pStyle w:val="berschrift2"/>
      </w:pPr>
      <w:r>
        <w:t>2 Kor. 6,16</w:t>
      </w:r>
    </w:p>
    <w:p w14:paraId="6A114766" w14:textId="77777777" w:rsidR="00257CEF" w:rsidRDefault="00257CEF" w:rsidP="00257CEF">
      <w:pPr>
        <w:pStyle w:val="StandardWeb"/>
      </w:pPr>
      <w:r>
        <w:rPr>
          <w:rStyle w:val="Fett"/>
        </w:rPr>
        <w:t>Ich will in ihnen wohnen, und in ihnen wandeln, und will ihr Gott sein, und sie sollen mein Volk sein.</w:t>
      </w:r>
      <w:r>
        <w:t xml:space="preserve"> </w:t>
      </w:r>
    </w:p>
    <w:p w14:paraId="33ECFF47" w14:textId="77777777" w:rsidR="00257CEF" w:rsidRDefault="00257CEF" w:rsidP="00257CEF">
      <w:pPr>
        <w:pStyle w:val="StandardWeb"/>
      </w:pPr>
      <w:r>
        <w:t xml:space="preserve">Hier ist ein wechselseitiges Interesse. Eines gehört dem andren. Gott ist das Teil Seines Volkes, und das erwählte Volk ist das Teil seines Gottes. Die Heiligen finden in Gott ihr vorzüglichstes Besitztum, und Er hält sie für einen besonderen Schatz. Was für eine Fundgrube von Trost liegt in dieser Thatsache für jeden Gläubigen! </w:t>
      </w:r>
    </w:p>
    <w:p w14:paraId="260A1DDD" w14:textId="77777777" w:rsidR="00257CEF" w:rsidRDefault="00257CEF" w:rsidP="00257CEF">
      <w:pPr>
        <w:pStyle w:val="StandardWeb"/>
      </w:pPr>
      <w:r>
        <w:t xml:space="preserve">Dieser glückliche Zustand wechselseitigen Interesses führt zu wechselseitigem Andenken. Gott wird immer an die Seinen denken, und sie werden immer an Ihn denken. Heute will Gott alles für mich tun; was kann ich für Ihn tun? Meine Gedanken sollten zu Ihm eilen, denn Er denket an mich. Ich will darauf achten, daß sie dies wirklich tun, und mich nicht mit dem bloßen Zugeständnis begnügen, daß sie es tun sollten. </w:t>
      </w:r>
    </w:p>
    <w:p w14:paraId="6D285D4E" w14:textId="77777777" w:rsidR="00257CEF" w:rsidRDefault="00257CEF" w:rsidP="00257CEF">
      <w:pPr>
        <w:pStyle w:val="StandardWeb"/>
      </w:pPr>
      <w:r>
        <w:t xml:space="preserve">Das führt weiter zu wechselseitiger Gemeinschaft. Gott wohnet in uns, und wir wohnen in ihm; Er wandelt mit uns, und wir wandeln mit Gott. Glückliche Gemeinschaft dies! </w:t>
      </w:r>
    </w:p>
    <w:p w14:paraId="4090781D" w14:textId="77777777" w:rsidR="00257CEF" w:rsidRDefault="00257CEF" w:rsidP="00257CEF">
      <w:pPr>
        <w:pStyle w:val="StandardWeb"/>
      </w:pPr>
      <w:r>
        <w:t xml:space="preserve">O, daß ich Gnade hätte, um den Herrn als meinen Gott zu behandeln; Ihm zu vertrauen und Ihm zu dienen, wie Seine Gottheit es verdient! O, daß ich Jahwe im Geist und in der Wahrheit lieben, verehren, anbeten und gehorchen könnte! Dies ist meines Herzens Wunsch. Wenn ich das erreicht, so werde ich meinen Himmel gefunden haben. Herr, hilf mir! Sei mein Gott, indem Du mir hilfst, Dich als meinen Gott zu erkennen, um Jesu willen. </w:t>
      </w:r>
    </w:p>
    <w:p w14:paraId="015CD744" w14:textId="77777777" w:rsidR="00257CEF" w:rsidRDefault="00257CEF" w:rsidP="00257CEF">
      <w:pPr>
        <w:pStyle w:val="berschrift2"/>
      </w:pPr>
      <w:r>
        <w:t>2. Kor. 6, 17.</w:t>
      </w:r>
    </w:p>
    <w:p w14:paraId="61BB004D" w14:textId="77777777" w:rsidR="00257CEF" w:rsidRDefault="00257CEF" w:rsidP="00257CEF">
      <w:pPr>
        <w:pStyle w:val="StandardWeb"/>
      </w:pPr>
      <w:r>
        <w:rPr>
          <w:rStyle w:val="Fett"/>
        </w:rPr>
        <w:t>„Sondert euch ab.“</w:t>
      </w:r>
      <w:r>
        <w:t xml:space="preserve"> </w:t>
      </w:r>
    </w:p>
    <w:p w14:paraId="5E077771" w14:textId="77777777" w:rsidR="00257CEF" w:rsidRDefault="00257CEF" w:rsidP="00257CEF">
      <w:pPr>
        <w:pStyle w:val="StandardWeb"/>
      </w:pPr>
      <w:r>
        <w:t xml:space="preserve">So lange der Christ in der Welt ist, soll er nicht von der Welt sein. Er soll sich von ihr unterscheiden in dem großen Ziel seines Lebens. „Christus“ soll „sein Leben“ sein. Ob er </w:t>
      </w:r>
      <w:r>
        <w:lastRenderedPageBreak/>
        <w:t xml:space="preserve">esse, oder ob er trinke, oder was er sonst tue, das soll er alles tun zu Gottes Ehre. Ihr dürft euch Schätze sammeln; aber sammelt sie euch im Himmel, da sie weder die Motten noch der Rost fressen, noch die Diebe nachgraben und stehlen. Ihr dürft suchen reich zu werden; aber euer Ruhm sei, dass ihr „reich werdet am Glauben und an guten Werken.“ Ihr dürft euch Freuden gönnen; wenn ihr aber fröhlich seid, so singt Psalmen, und dichtet in euren Herzen ein feines Lied zum Lobe des Herrn. In eurem Geist wie in euren Neigungen sollt ihr euch nicht dieser Welt gleichstellen. Wenn ihr demütig bleibt vor Gott, wenn ihr allezeit eingedenk seid seiner Gegenwart, wenn ihr euch freuet in der Gemeinschaft mit Ihm, und wenn ihr sucht, seinen Willen zu erkennen, dann zeigt ihr, dass ihr himmlischen Geschlechts seid. Und ebenso solltet ihr „abgesondert sein“ von der Welt in euren Taten. Ist etwas recht, so tut‘s, auch wenn‘s zu eurem Nachteil ist; ist‘s ungerecht, so hasset die Sünde um eures Meisters willen, auch wenn sie euch reichen Gewinn eintrüge. Habt keine Gemeinschaft mit den unfruchtbaren Werken der Finsternis, sondern straft dieselben. Wandelt würdig eures hohen Berufs und euer Erwählung. Bedenke, lieber Christ, dass du ein Sohn des Königs aller Könige bist. Darum bewahre dich unbefleckt von der Welt. Besudele die Finger nicht, die bald die himmlischen Saiten der goldenen Harfe rühren werden; lass deine Augen, die bald schauen sollen den König in seiner Schöne, nicht Fenster der Lust werden; lass nicht in morastigen Sümpfen deine Füße sich besudeln, welche bald wandeln werden durch die goldenen Gassen der himmlischen Stadt; lass nicht dies Herz sich mit Stolz und Bitterkeit erfüllen, das doch nach kurzer Frist soll vom Himmel erfüllt sein, und überfließen soll von überschwänglicher Freude. </w:t>
      </w:r>
    </w:p>
    <w:p w14:paraId="5F7E1DD0" w14:textId="77777777" w:rsidR="00257CEF" w:rsidRDefault="00257CEF" w:rsidP="00257CEF">
      <w:pPr>
        <w:pStyle w:val="StandardWeb"/>
      </w:pPr>
      <w:r>
        <w:t xml:space="preserve">„Mir nach! spricht Christus, unser Held, </w:t>
      </w:r>
      <w:r>
        <w:br/>
        <w:t xml:space="preserve">Mir nach, ihr Christen alle! </w:t>
      </w:r>
      <w:r>
        <w:br/>
        <w:t xml:space="preserve">Verleugnet euch, verlasst die Welt, </w:t>
      </w:r>
      <w:r>
        <w:br/>
        <w:t xml:space="preserve">Folgt meinem Ruf und Schalle! </w:t>
      </w:r>
      <w:r>
        <w:br/>
        <w:t>Wer mir nicht nachfolgt, trägt die Kron‘</w:t>
      </w:r>
      <w:r>
        <w:br/>
        <w:t xml:space="preserve">Des ew‘gen Lebens nicht davon!“ </w:t>
      </w:r>
    </w:p>
    <w:p w14:paraId="044AA6C2" w14:textId="77777777" w:rsidR="00257CEF" w:rsidRDefault="00257CEF" w:rsidP="00257CEF">
      <w:pPr>
        <w:pStyle w:val="berschrift2"/>
      </w:pPr>
      <w:r>
        <w:t>2. Kor. 7, 6.</w:t>
      </w:r>
    </w:p>
    <w:p w14:paraId="3EEC0D0F" w14:textId="77777777" w:rsidR="00257CEF" w:rsidRDefault="00257CEF" w:rsidP="00257CEF">
      <w:pPr>
        <w:pStyle w:val="StandardWeb"/>
      </w:pPr>
      <w:r>
        <w:rPr>
          <w:rStyle w:val="Fett"/>
        </w:rPr>
        <w:t>„Gott, der die Geringen tröstet.“</w:t>
      </w:r>
      <w:r>
        <w:t xml:space="preserve"> </w:t>
      </w:r>
    </w:p>
    <w:p w14:paraId="00BDD537" w14:textId="77777777" w:rsidR="00257CEF" w:rsidRDefault="00257CEF" w:rsidP="00257CEF">
      <w:pPr>
        <w:pStyle w:val="StandardWeb"/>
      </w:pPr>
      <w:r>
        <w:t xml:space="preserve">Und wer tröstet wie Er? Gehe hin zu einem armen, betrübten, gedrückten Kinde Gottes; rede ihm von köstlichen Verheißungen; flüstere ihm Worte des Trostes ins Ohr; es ist der tauben Otter gleich, dass es nicht höret die Stimme des Zauberers, des Beschwörers, der wohl beschwören kann. Es ist mit Wermut und Galle getränket, und tröstest du es aus allen Kräften, so bringst du höchstens ein oder zwei Laute der Ergebung aus ihm heraus; du entlockst ihm keine Freudenpsalmen, keine Hallelujalieder, keine Freudengesänge. Aber lass Gott sein Kind heimsuchen, lass Ihn sein Angesicht über dasselbe erheben, so leuchten des Trauernden Augen hoffnungsvoll auf. Er singt: </w:t>
      </w:r>
    </w:p>
    <w:p w14:paraId="0DA94D84" w14:textId="77777777" w:rsidR="00257CEF" w:rsidRDefault="00257CEF" w:rsidP="00257CEF">
      <w:pPr>
        <w:pStyle w:val="StandardWeb"/>
      </w:pPr>
      <w:r>
        <w:t xml:space="preserve">„Ich senke mich in Deine Wunden, </w:t>
      </w:r>
      <w:r>
        <w:br/>
        <w:t xml:space="preserve">Ich senke mich in Deinen Tod, </w:t>
      </w:r>
      <w:r>
        <w:br/>
        <w:t>Wenn in der Schwermut Trauerstunden</w:t>
      </w:r>
      <w:r>
        <w:br/>
        <w:t xml:space="preserve">Die Sünde mir Verdammnis droht. </w:t>
      </w:r>
      <w:r>
        <w:br/>
        <w:t xml:space="preserve">Ich schaue Deine Schmerzen an, </w:t>
      </w:r>
      <w:r>
        <w:br/>
        <w:t xml:space="preserve">Und weiß, Du hast genug getan.“ </w:t>
      </w:r>
    </w:p>
    <w:p w14:paraId="330F6CB7" w14:textId="77777777" w:rsidR="00257CEF" w:rsidRDefault="00257CEF" w:rsidP="00257CEF">
      <w:pPr>
        <w:pStyle w:val="StandardWeb"/>
      </w:pPr>
      <w:r>
        <w:t xml:space="preserve">Du hast ihn nicht zu trösten vermocht; aber der Herr hat‘s getan; Er ist der „Gott alles Trostes.“ Es ist keine Salbe in Gilead, aber der rechte Balsam ist bei Gott. Es ist kein Arzt da </w:t>
      </w:r>
      <w:r>
        <w:lastRenderedPageBreak/>
        <w:t xml:space="preserve">unter allen denen, die geschaffen sind, aber der Schöpfer Himmels und Erde ist „der Herr, dein Arzt.“ Es ist so herrlich, wie ein einziges liebliches Wort Jehovahs die Christen mit Lob und Preis erfüllt. Ein Wort des Herrn ist wie eine Goldmünze, und der Christ ist der Goldschläger, der mit dem Hammer der Verheißung es in die Wochen hinausdehnt. Darum, du armes Christenherz, brauchst du nicht in Verzweiflung hinzubrüten. Gehe zum Tröster und bitte Ihn, dass Er dich mit Trost sättige. Du bist ein armer, vertrockneter Brunnen. Du hast schon gehört, dass, wenn ein Ziehbrunnen nicht mehr schöpft, so musst du zuerst Wasser hineingießen, dann gibt er wieder all sein Vermögen; und so, lieber Christ, gehe zu Gott, wenn du vertrocknet bist, bitte Ihn, dass Er seine Freude in dein Herz gieße, so wird der Born deiner Freude sein Wasser wieder geben. Gehe nicht zu irdischen Freunden, denn du findest an ihnen leidige Hiobströster; aber gehe zuerst und vor allem zu „deinem Gott, der die Geringen tröstet,“ so wirst du bald bekennen: „Ich hatte viel Bekümmernis in meinem Herzen, aber Deine Tröstungen ergötzen meine Seele.“ </w:t>
      </w:r>
    </w:p>
    <w:p w14:paraId="71CA6A74" w14:textId="77777777" w:rsidR="00257CEF" w:rsidRDefault="00257CEF" w:rsidP="00257CEF">
      <w:pPr>
        <w:pStyle w:val="berschrift2"/>
      </w:pPr>
      <w:r>
        <w:t>2 Kor. 7,10</w:t>
      </w:r>
    </w:p>
    <w:p w14:paraId="7D62CEA6" w14:textId="77777777" w:rsidR="00257CEF" w:rsidRDefault="00257CEF" w:rsidP="00257CEF">
      <w:pPr>
        <w:pStyle w:val="StandardWeb"/>
      </w:pPr>
      <w:r>
        <w:rPr>
          <w:rStyle w:val="Fett"/>
        </w:rPr>
        <w:t>„Die göttliche Traurigkeit wirket zur Seligkeit eine Reue.“</w:t>
      </w:r>
      <w:r>
        <w:t xml:space="preserve"> </w:t>
      </w:r>
    </w:p>
    <w:p w14:paraId="529EAB1E" w14:textId="77777777" w:rsidR="00257CEF" w:rsidRDefault="00257CEF" w:rsidP="00257CEF">
      <w:pPr>
        <w:pStyle w:val="StandardWeb"/>
      </w:pPr>
      <w:r>
        <w:t xml:space="preserve">Echte geistliche Traurigkeit über die Sünde ist ein Werk des Geistes Gottes. Die Reue ist eine zu liebliche Blüte, als daß sie im Garten der Natur wachsen könnte. Die Perlen wachsen von Natur in den Perl-Muscheln, aber die Reue erscheint nie von selber in den Sündern, es sei denn, daß die göttliche Gnade sie in ihnen wirke. Wenn du ein einziges Körnlein wahren Abscheus vor der Sünde in dir hast, so ist es dir von Gott geschenkt worden; denn die Dornen der menschlichen Natur haben noch nie auch nur eine einzige Feige getragen. „Was von Fleisch geboren ist, das ist Fleisch.“ </w:t>
      </w:r>
    </w:p>
    <w:p w14:paraId="2C177EA2" w14:textId="77777777" w:rsidR="00257CEF" w:rsidRDefault="00257CEF" w:rsidP="00257CEF">
      <w:pPr>
        <w:pStyle w:val="StandardWeb"/>
      </w:pPr>
      <w:r>
        <w:t xml:space="preserve">Die wahre Reue trägt eine bestimmte, unverkennbare Hinneigung zum Heiland in sich. Wenn wir unsere Sünde bereuen, so müssen wir das eine Auge auf die Sünde, das andere auf das Kreuz richten; oder, noch besser, wir bleiben mit beiden Augen an Christus haften und sehen alle unsere Missetat im Licht seiner Liebe. </w:t>
      </w:r>
    </w:p>
    <w:p w14:paraId="1C61D370" w14:textId="77777777" w:rsidR="00257CEF" w:rsidRDefault="00257CEF" w:rsidP="00257CEF">
      <w:pPr>
        <w:pStyle w:val="StandardWeb"/>
      </w:pPr>
      <w:r>
        <w:t xml:space="preserve">Wahrer Kummer über die Sünde wirkt unbeschreiblich segensreich. Niemand darf sagen, er hasse die Sünde, wenn er in der Sünde lebt. Die Reue zeigt uns das Böse an der Sünde, nicht nur in der Vorstellung, sondern in der wirklichen Erfahrung; Gebrannte Kinder fürchten das Feuer. Wir fürchten uns so sehr davor, wie ein Mensch, der kürzlich beraubt worden ist, sich vor Räubern fürchtet. Wahrhafte Trauer über die Sünde macht, daß wir sehr auf der Hut sind über unsere Zunge, damit sie auch nicht in einem Wörtlein sich übereile; wir wachen eifersüchtig über all unser tägliches Tun, damit wir nicht im geringsten uns versündigen, und jeden Abend beschließen wir den Tag damit, daß wir aufrichtig und niedergeschlagen bekennen, wie wir mannigfaltig gefehlt haben, und jeden Morgen erwachen wir mit ernstlichen Seufzern, Gott möge uns nun an dem neuen Tag bewahren vor neuen Sünden, auf daß wir ihn nicht betrüben. </w:t>
      </w:r>
    </w:p>
    <w:p w14:paraId="6FF92735" w14:textId="77777777" w:rsidR="00257CEF" w:rsidRDefault="00257CEF" w:rsidP="00257CEF">
      <w:pPr>
        <w:pStyle w:val="StandardWeb"/>
      </w:pPr>
      <w:r>
        <w:t xml:space="preserve">Wahrhafte und aufrichtige Reue wirkt unablässig fort. Wer von Herzen gläubig ist, bereut bis zur Sterbestunde. Dieser tropfende Quell setzt nie aus. Jede andere Sorge weicht der Zeit, aber dieser herzliche Kummer wächst mit unserem Wachstum, und seine Bitterkeit ist so lieblich, daß wir Gott dafür danken, daß wir schmecken und ertragen dürfen, bis wir einst eingehen zu seiner ewigen Ruhe. </w:t>
      </w:r>
    </w:p>
    <w:p w14:paraId="44620CF2" w14:textId="77777777" w:rsidR="00257CEF" w:rsidRDefault="00257CEF" w:rsidP="00257CEF">
      <w:pPr>
        <w:pStyle w:val="berschrift2"/>
      </w:pPr>
      <w:r>
        <w:lastRenderedPageBreak/>
        <w:t>2. Kor. 8, 9.</w:t>
      </w:r>
    </w:p>
    <w:p w14:paraId="009780F3" w14:textId="77777777" w:rsidR="00257CEF" w:rsidRDefault="00257CEF" w:rsidP="00257CEF">
      <w:pPr>
        <w:pStyle w:val="StandardWeb"/>
      </w:pPr>
      <w:r>
        <w:rPr>
          <w:rStyle w:val="Fett"/>
        </w:rPr>
        <w:t>„Er wurde arm um euretwillen.“</w:t>
      </w:r>
      <w:r>
        <w:t xml:space="preserve"> </w:t>
      </w:r>
    </w:p>
    <w:p w14:paraId="4F3AA65F" w14:textId="77777777" w:rsidR="00257CEF" w:rsidRDefault="00257CEF" w:rsidP="00257CEF">
      <w:pPr>
        <w:pStyle w:val="StandardWeb"/>
      </w:pPr>
      <w:r>
        <w:t xml:space="preserve">Der Herr Jesus war von Ewigkeit her reich, herrlich und erhaben; aber „ob Er wohl reich ist, wurde Er doch arm um euretwillen.“ Gleichwie der reiche Gläubige keine wahre Gemeinschaft haben kann mit seinen armen Brüdern, wenn er nicht mit dem Seinen ihren Bedürfnissen zur Hilfe kommt, so ist‘s auch unmöglich, dass unser göttlicher Herr und Heiland hätte können wahre Gemeinschaft mit uns pflegen, wenn Er uns nicht teilhaftig gemacht hätte seines überschwänglichen Reichtums, wenn Er nicht arm geworden wäre, auf dass wir reich würden. Wäre Er auf seinem Thron der Herrlichkeit geblieben, und wären wir im Elend des Sündenfalls verharrt, ohne seiner Erlösung teilhaftig zu werden, so wäre eine Gemeinschaft von beiden Seiten etwas Unmögliches gewesen. Die Lage, in die wir durch den Fall gerieten, machte es ohne den Bund der Gnade den gefallenen Menschen ebenso zur Unmöglichkeit, mit Gott zu verkehren, wie es unmöglich ist, dass Christus mit Belial stimme. Damit also ein Umgang und eine Gemeinschaft möglich werde, musste notwendig der reiche Blutsverwandte, des Menschen Sohn, seinen Reichtum auf seine armen Brüder übertragen, der gerechte Heiland musste seinen sündigen Geschwistern die eigene Vollkommenheit schenken, und wir, die Armen und Schuldbeladenen, mussten aus seiner Fülle empfangen Gnade um Gnade; also dass im Geben und Empfangen der Einige von seiner Höhe herabkam, und wir aus unsrer Erniedrigung emporstiegen, und uns gegenseitig in wahrhaftiger und herzlicher Gemeinschaft umfangen konnten. Die Armut muss reich werden durch Den, in welchem alle Schätze der Unendlichkeit verborgen sind, bevor es zu einer aufrichtigen Gemeinschaft kommen kann; und die Sündenschuld muss getilgt werden in der zugerechneten und geschenkten Gerechtigkeit, bevor die Seele kann in ungetrübter Gemeinschaft einhergehen. Jesus muss die Seinen mit seinem Kleid von reiner Seide kleiden, sonst kann Er sie nicht eingehen lassen in den Palast seiner Herrlichkeit; und Er muss sie abwaschen mit seinem Blut, sonst sind sie befleckt für den Kuss seiner Freundschaft und für die Umarmung seiner Gemeinschaft. O gläubige Seele, hier ist wahrlich Liebe! Um deinetwillen „wurde der Herr Jesus arm,“ Er entäußerte sich selbst und nahm Knechtsgestalt an, auf dass Er dich möchte erheben zur Gemeinschaft mit Ihm. </w:t>
      </w:r>
    </w:p>
    <w:p w14:paraId="180D57EB" w14:textId="77777777" w:rsidR="00257CEF" w:rsidRDefault="00257CEF" w:rsidP="00257CEF">
      <w:pPr>
        <w:pStyle w:val="berschrift2"/>
      </w:pPr>
      <w:r>
        <w:t>2. Kor. 11, 22.</w:t>
      </w:r>
    </w:p>
    <w:p w14:paraId="52F2834C" w14:textId="77777777" w:rsidR="00257CEF" w:rsidRDefault="00257CEF" w:rsidP="00257CEF">
      <w:pPr>
        <w:pStyle w:val="StandardWeb"/>
      </w:pPr>
      <w:r>
        <w:rPr>
          <w:rStyle w:val="Fett"/>
        </w:rPr>
        <w:t>„Sind sie Hebräer? ich auch.“</w:t>
      </w:r>
      <w:r>
        <w:t xml:space="preserve"> </w:t>
      </w:r>
    </w:p>
    <w:p w14:paraId="3CA3EBE7" w14:textId="77777777" w:rsidR="00257CEF" w:rsidRDefault="00257CEF" w:rsidP="00257CEF">
      <w:pPr>
        <w:pStyle w:val="StandardWeb"/>
      </w:pPr>
      <w:r>
        <w:t xml:space="preserve">Wir begegnen hier einem persönlichen Anspruch und einem solchen, der des Nachweises bedarf. Der Apostel Paulus wusste, dass sein Anspruch unbestreitbar war; es gibt ihrer aber viele, die kein Recht auf diesen Namen haben und dennoch zum Israel Gottes gerechnet sein wollen. Wenn wir nachweisen können, dass wir Jesu nachfolgen; wenn wir von ganzem Herzen sagen können: „Ich vertraue ganz auf Ihn, ich vertraue einzig auf Ihn, ich vertraue einfältig auf Ihn, ich vertraue jetzt auf Ihn, und ich vertraue ewig auf Ihn,“ dann haben wir ein Recht auf die Stellung, welche die Heiligen Gottes einnehmen: alle ihre Freuden sind unser Eigentum; wir können wohl die Geringsten in Israel sein, geringer als die „Allergeringsten unter allen Heiligen;“ wenn aber die Gnadengüter Gottes den Heiligen „als Heiligen“ zugehören, und nicht als vorzüglichen Heiligen, oder erkenntnisreichen Heiligen, so dürfen wir dennoch getrost und zuversichtlich sagen: „Sind sie Ebräer? ich auch; darum sind die Verheißungen mein, die Gnade ist mein, so wird mir auch die Herrlichkeit zufallen.“ Wenn wir diesen Anspruch mit Recht erheben dürfen, so gewährt er uns großen Trost. Wenn Gottes Kinder sich darüber freuen, dass sie sein Eigentum sind, welche Seligkeit für mich, dass ich sagen darf: „Ich auch!“ Wenn sie von ihrer Vergebung, von ihrer Rechtfertigung, von ihrer </w:t>
      </w:r>
      <w:r>
        <w:lastRenderedPageBreak/>
        <w:t xml:space="preserve">Gotteskindschaft in dem Eingebornen und Geliebten reden, wie darf ich dann so freudig antworten: „Durch Gottes Gnade besitze das alles ich auch.“ Aber dieser Anspruch hat nicht nur seine Freuden und Vorzüge, sondern auch seine Pflichten und Bedingungen. Wir müssen uns zum Volk Gottes halten im Schatten der Wolken wie im Sonnenschein. Wenn wir hören, dass man mit Spott und Verachtung spricht von denen, die Christo angehören, so müssen wir unverzagt hervortreten und sagen: „Deren einer bin ich auch.“ Wenn wir sehen, wie sie um Christi willen arbeiten, ihre Zeit, ihre Kraft, ihr ganzes Herz Jesu hingeben, so müssen wir sagen können: „Das tue ich auch.“ Ach, beweisen wir doch unsre Dankbarkeit mit unsrer Hingebung, und leben wir als solche, welche auf Grund ihres himmlischen Bürgerrechts gern die mit demselben verbundene Verantwortlichkeit auf sich nehmen. </w:t>
      </w:r>
    </w:p>
    <w:p w14:paraId="779DC8F8" w14:textId="77777777" w:rsidR="00257CEF" w:rsidRDefault="00257CEF" w:rsidP="00257CEF">
      <w:pPr>
        <w:pStyle w:val="berschrift2"/>
      </w:pPr>
      <w:r>
        <w:t>2. Kor. 12, 9.</w:t>
      </w:r>
    </w:p>
    <w:p w14:paraId="7B33B9F1" w14:textId="77777777" w:rsidR="00257CEF" w:rsidRDefault="00257CEF" w:rsidP="00257CEF">
      <w:pPr>
        <w:pStyle w:val="StandardWeb"/>
      </w:pPr>
      <w:r>
        <w:rPr>
          <w:rStyle w:val="Fett"/>
        </w:rPr>
        <w:t>„Denn meine Kraft ist in den Schwachen mächtig.“</w:t>
      </w:r>
      <w:r>
        <w:t xml:space="preserve"> </w:t>
      </w:r>
    </w:p>
    <w:p w14:paraId="0A714977" w14:textId="77777777" w:rsidR="00257CEF" w:rsidRDefault="00257CEF" w:rsidP="00257CEF">
      <w:pPr>
        <w:pStyle w:val="StandardWeb"/>
      </w:pPr>
      <w:r>
        <w:t xml:space="preserve">Ein Haupterfordernis, um Gott dienen zu können und Ihm wohlgefällig zu sein, Gottes Werk gut auszurichten und siegreich hinauszuführen, ist, dass wir selber unsre Schwäche und unser Unvermögen fühlen. Wenn der Streiter Gottes hinauszieht in den Kampf, vertrauend auf die eigene Kraft; wenn er sich rühmt: „Ich weiß, ich werde siegen; mein starker Arm und mein gutes Schwert werden mir den Sieg erringen,“ so ist eine schmähliche Niederlage nicht fern. Gott stehet dem nicht bei, der in eigener Kraft einhergeht. Wer so gewiss auf den Sieg rechnet, rechnet falsch, denn „es soll nicht durch Heer oder Kraft, sondern durch meinen Geist geschehen, spricht der Herr Zebaoth.“ Wer hinauszieht in den Streit und sich seiner Gewandtheit rühmt, des luftiges Panier wird zerreißen und voller Staub wieder zurückkehren, und sein Wappen wird mit Schmach bedeckt sein. Wer Gott dienen will, muss Ihm nach seiner Weise dienen und in seiner Kraft, sonst nimmt Er den Dienst nicht an, und erkennt ihn nicht an. Was der Mensch ohne den göttlichen Gnadenbeistand unternimmt, kann Gott nie und nimmer anerkennen. Die erdentstammten Früchte verwirft der Herr; Er sammelt nur Korn, das vom Himmel herab gesäet, von der Gnade betaut, und in der Sonne der göttlichen Liebe gereift ist. Gott schüttet alles aus, was in dir ist, bevor Er sein Eigentum dir anvertraut; Er fegt zuerst deine Tennen aus, ehe Er sie füllt mit dem besten Weizen. Gottes Strom hat Wassers die Fülle; aber nicht ein Tröpflein entspringt irdischen Quellen. Gott will, dass in seinem heiligen Kriege keine andre Kraft kämpfe, als die Kraft, die Er selber gibt. Bist du betrübt über deine Schwachheit? Fasse Mut, denn du musst zuerst deiner Schwäche bewusst werden, ehe dir der Herr Sieg verleiht. Deine innere Leere ist nur eine Zubereitung, dass Er dich erfüllen könne mit seiner Fülle, und wenn Er dich niederwirft, so tut Er‘s nur, um dich aufzurichten. „Wir sind schwach: bei Ihm ist Stärke; </w:t>
      </w:r>
      <w:r>
        <w:br/>
        <w:t xml:space="preserve">Sind wir arm, der Herr ist reich! </w:t>
      </w:r>
      <w:r>
        <w:br/>
        <w:t xml:space="preserve">Unser Gott tut Wunderwerke! </w:t>
      </w:r>
      <w:r>
        <w:br/>
        <w:t xml:space="preserve">Wer ist unserm König gleich? </w:t>
      </w:r>
      <w:r>
        <w:br/>
        <w:t>Ja, der Herr ist‘s, der uns heilt</w:t>
      </w:r>
      <w:r>
        <w:br/>
        <w:t xml:space="preserve">Und den Schwachen Kraft erteilt.“ </w:t>
      </w:r>
    </w:p>
    <w:p w14:paraId="371C17E6" w14:textId="77777777" w:rsidR="00257CEF" w:rsidRDefault="00257CEF" w:rsidP="00257CEF">
      <w:pPr>
        <w:pStyle w:val="berschrift2"/>
      </w:pPr>
      <w:r>
        <w:t>2 Kor. 12,9</w:t>
      </w:r>
    </w:p>
    <w:p w14:paraId="4BCD98D6" w14:textId="77777777" w:rsidR="00257CEF" w:rsidRDefault="00257CEF" w:rsidP="00257CEF">
      <w:pPr>
        <w:pStyle w:val="StandardWeb"/>
      </w:pPr>
      <w:r>
        <w:rPr>
          <w:rStyle w:val="Fett"/>
        </w:rPr>
        <w:t>„Meine Gnade ist genügend für dich: denn meine Kraft ist in den Schwachen mächtig.“</w:t>
      </w:r>
      <w:r>
        <w:t xml:space="preserve"> </w:t>
      </w:r>
    </w:p>
    <w:p w14:paraId="296D321E" w14:textId="77777777" w:rsidR="00257CEF" w:rsidRDefault="00257CEF" w:rsidP="00257CEF">
      <w:pPr>
        <w:pStyle w:val="StandardWeb"/>
      </w:pPr>
      <w:r>
        <w:t xml:space="preserve">Unsre Schwachheit sollte geschätzt werden, weil sie Raum für göttliche Kraft macht. Wir hätten vielleicht niemals die Macht der Gnade gekannt, wenn wir nicht die Schwachheit der Natur gefühlt hätten. Gelobet sei der Herr für den Pfahl im Fleisch und den Satansengel, wenn sie uns zu der Kraft Gottes treiben. </w:t>
      </w:r>
    </w:p>
    <w:p w14:paraId="5D2883B6" w14:textId="7A16FEB9" w:rsidR="00257CEF" w:rsidRDefault="00257CEF" w:rsidP="00257CEF">
      <w:pPr>
        <w:pStyle w:val="StandardWeb"/>
      </w:pPr>
      <w:r>
        <w:lastRenderedPageBreak/>
        <w:t xml:space="preserve">Die ist ein köstliches Wort von unsres Herrn eignen Lippen. Es hat den Schreiber dieses vor Freude lachen gemacht. Gottes Gnade genug für mich! Ich sollte denken, sie wäre es. Ist nicht der Himmel genug für den Vogel, und der Ozean genug für den Fisch? Der Allgenugsame ist genugsam für meine größten Bedürfnisse. Er, der genügend ist für Erde und Himmel, ist gewiß im Stande, für einen armen Wurm wie mich zu sorgen. </w:t>
      </w:r>
    </w:p>
    <w:p w14:paraId="7651BCA6" w14:textId="77777777" w:rsidR="00257CEF" w:rsidRDefault="00257CEF" w:rsidP="00257CEF">
      <w:pPr>
        <w:pStyle w:val="StandardWeb"/>
      </w:pPr>
      <w:r>
        <w:t xml:space="preserve">Laßt uns denn auf unsren Gott und seine Gnade uns verlassen. Wenn Er unsren Kummer nicht hinwegnimmt, so wird Er uns instandsetzen, ihn zu tragen. Seine Kraft soll in uns eingegossen werden, bis der Wurm die Berge dreschen wird, und ein Nichts soll Sieger über alle Hohen und Mächtigen sein. Es ist besser für uns, Gottes Kraft zu haben, als unsre eigne; denn wenn wir tausendmal so stark wären, wie wir es sind, so würde es im Angesichte des Feindes auf nichts hinauslaufen; und wenn wir schwächer sein könnten, als wir sind, was kaum möglich ist, so vermöchten wir doch alles durch Jesum Christum. </w:t>
      </w:r>
    </w:p>
    <w:p w14:paraId="38BF1CD9" w14:textId="77777777" w:rsidR="00257CEF" w:rsidRDefault="00257CEF" w:rsidP="00257CEF">
      <w:pPr>
        <w:pStyle w:val="berschrift2"/>
      </w:pPr>
      <w:r>
        <w:t>2. Kor. 13, 5</w:t>
      </w:r>
    </w:p>
    <w:p w14:paraId="16C28415" w14:textId="77777777" w:rsidR="00257CEF" w:rsidRDefault="00257CEF" w:rsidP="00257CEF">
      <w:pPr>
        <w:pStyle w:val="StandardWeb"/>
      </w:pPr>
      <w:r>
        <w:rPr>
          <w:rStyle w:val="Fett"/>
        </w:rPr>
        <w:t>„Prüft euch, ob ihr im Glauben steht!“</w:t>
      </w:r>
      <w:r>
        <w:t xml:space="preserve"> </w:t>
      </w:r>
    </w:p>
    <w:p w14:paraId="3F51C58A" w14:textId="77777777" w:rsidR="00257CEF" w:rsidRDefault="00257CEF" w:rsidP="00257CEF">
      <w:pPr>
        <w:pStyle w:val="StandardWeb"/>
      </w:pPr>
      <w:r>
        <w:t xml:space="preserve">„Hast du den Glauben?“ Du sagst: ja, ich habe ihn. Ich will dich noch etwas fragen: Macht dieser Glaube dich auch gehorsam? Der Besessene, den Jesus geheilt hatte (Lukas 8, 39), wäre gern bei Jesus geblieben und hätte seinen Worten gelauscht, aber als Jesus ihn heimgehen hieß, ging er ohne Widerrede. Macht dein Glaube dich gehorsam? </w:t>
      </w:r>
    </w:p>
    <w:p w14:paraId="3F14038B" w14:textId="77777777" w:rsidR="00257CEF" w:rsidRDefault="00257CEF" w:rsidP="00257CEF">
      <w:pPr>
        <w:pStyle w:val="StandardWeb"/>
      </w:pPr>
      <w:r>
        <w:t xml:space="preserve">Es gibt in unserer Zeit recht traurige Arten von Christenmenschen, die nicht einmal die ganz gewöhnliche Ehrlichkeit haben. Es gibt Menschen, die, ohne gottesfürchtig zu sein, doch im geschäftlichen Verkehr streng nach dem Recht handeln und ehrlich sind, während hingegen manche, die sich als Christen bekennen, vielleicht nicht gerade unehrlich sind, aber es doch nicht so genau nehmen, hier und da ein klein wenig von der geraden Linie abzuweichen. Sie bezahlen ihre Rechnungen nicht zu rechter Zeit, sie sind nicht pünktlich und gewissenhaft; ja manchmal - was hilft es, die Wahrheit zu verbergen? - findet man Christen, die geradezu unehrlich handeln und die Dinge tun, über die sich ganz weltliche Menschen schämen würden. </w:t>
      </w:r>
    </w:p>
    <w:p w14:paraId="7DD8BF1D" w14:textId="77777777" w:rsidR="00257CEF" w:rsidRDefault="00257CEF" w:rsidP="00257CEF">
      <w:pPr>
        <w:pStyle w:val="StandardWeb"/>
      </w:pPr>
      <w:r>
        <w:t xml:space="preserve">Aber glaube mir, wenn du in deinen geschäftlichen Beziehungen etwas tun kannst, was eines ehrlichen Mannes unwürdig ist, so bist du überhaupt kein Christ. Sei überzeugt, dass, wenn du im Ungehorsam gegen die Gebote Gottes dahinlebst, wenn du deinem Christennamen Schande machst, wenn du Gespräche führst, an denen sich ein Weltmensch schämen würde, dann ist die Liebe Gottes nicht in dir. Ich verlange keine Vollkommenheit, aber ich verlange Redlichkeit. Wenn dein Christentum nicht fertig bringt, dass du in den Dingen dieses Lebens gewissenhaft bist und darüber betest, wenn du nicht in Jesus Christus eine neue Kreatur bist, so ist dein Glaube nichts als ein tönendes Erz und eine klingende Schelle (1. Korinther 13, 1). </w:t>
      </w:r>
    </w:p>
    <w:p w14:paraId="08F548A9" w14:textId="77777777" w:rsidR="00257CEF" w:rsidRDefault="00257CEF" w:rsidP="00257CEF">
      <w:pPr>
        <w:pStyle w:val="berschrift1"/>
        <w:rPr>
          <w:sz w:val="48"/>
        </w:rPr>
      </w:pPr>
      <w:r>
        <w:t>Galaterbrief (Andachten)</w:t>
      </w:r>
    </w:p>
    <w:p w14:paraId="44F13DDB" w14:textId="77777777" w:rsidR="00257CEF" w:rsidRDefault="00257CEF" w:rsidP="00257CEF">
      <w:pPr>
        <w:pStyle w:val="berschrift2"/>
      </w:pPr>
      <w:r>
        <w:t>Galater 2,10</w:t>
      </w:r>
    </w:p>
    <w:p w14:paraId="75DED8D1" w14:textId="77777777" w:rsidR="00257CEF" w:rsidRDefault="00257CEF" w:rsidP="00257CEF">
      <w:pPr>
        <w:pStyle w:val="StandardWeb"/>
      </w:pPr>
      <w:r>
        <w:rPr>
          <w:rStyle w:val="Fett"/>
        </w:rPr>
        <w:t>„Dass wir der Armen gedächten.“</w:t>
      </w:r>
      <w:r>
        <w:t xml:space="preserve"> </w:t>
      </w:r>
    </w:p>
    <w:p w14:paraId="0130B71A" w14:textId="77777777" w:rsidR="00257CEF" w:rsidRDefault="00257CEF" w:rsidP="00257CEF">
      <w:pPr>
        <w:pStyle w:val="StandardWeb"/>
      </w:pPr>
      <w:r>
        <w:t xml:space="preserve">Warum gibt Gott zu, dass so viele seiner Kinder arm sind? Er könnte sie wohl reich machen, wenn es also wohlgefällig wäre vor Ihm; Er könnte ihnen goldgefüllte Beutel auf die Schwelle legen; Er könnte ihnen ein großes Jahreseinkommen zufließen lassen, oder Er </w:t>
      </w:r>
      <w:r>
        <w:lastRenderedPageBreak/>
        <w:t xml:space="preserve">könnte rings um ihre Häuser her den reichsten Segen an Früchten und Vorräten aller Art ausschütten, wie Er einst verschafft hatte, dass die Wachteln zu Haufen lagen rings um das Lager Israels, und ihnen ließ Brot vom Himmel regnen zur Speise. „Alle Tiere im Walde sind sein, und das Vieh auf den Bergen, da sie bei Tausenden gehen;“ das könnte Er ihnen wohl schenken; Er könnte machen, dass die Reichsten, Größten, Mächtigsten herbeikämen und legten all ihre Macht und alle ihre Schätze seinen Kindern zu Füßen, denn Er leitet der Menschen Herzen wie Wasserbäche. Aber es ist ihm nicht wohlgefällig, also zu handeln; Er lässt sie Mangel leiden, Er lässt sie in Verachtung und Elend schmachten. Warum tut Er das? Der Gründe sind gar mancherlei; einer derselben ist der, dass Er uns, die Er mit allem in Fülle versehen hat, will Gelegenheit geben, unsre Liebe zum Heiland zu offenbaren. Wir beweisen unsre Liebe zu Christo, wenn wir Ihm lobsingen und wenn wir zu Ihm beten; wenn es aber keine Kinder der Armut in der Welt gäbe, so verlören wir das köstliche Vorrecht, unsre Liebe an den Tag legen zu dürfen durch Wohltun und Mitteilen und durch dienende Barmherzigkeit an seinen armen Brüdern; Er hat es also geordnet, damit wir hierin beweisen sollten, dass unsre Liebe nicht allein bestehe in Worten, sondern in der Tat und in der Wahrheit. Wenn wir den Herrn Jesum wahrhaft lieben, so sorgen wir auch für die, die von Ihm geliebt sind. Wer Ihm teuer ist, soll auch uns teuer sein. Darum wollen wir diese tätige Liebe nicht ansehen als eine Pflicht, sondern als ein Vorrecht, und wollen die Armen in der Herde des Herrn aufrichten, eingedenk der Worte unsres Herrn und Heilandes: „Was ihr getan habt einem unter diesen meinen geringsten Brüdern, das habt ihr mir getan.“ Wahrlich, diese Versicherung ist lieblich genug, und dieser Grund ist kräftig genug, um uns dazu zu bewegen, dass wir andern mit offener Hand und liebendem Herzen entgegenkommen, allezeit dessen eingedenk, dass alles, was wir an den Seinen tun, von Christo angesehen und anerkannt wird, als sei es Ihm getan. </w:t>
      </w:r>
    </w:p>
    <w:p w14:paraId="44ED0695" w14:textId="77777777" w:rsidR="00257CEF" w:rsidRDefault="00257CEF" w:rsidP="00257CEF">
      <w:pPr>
        <w:pStyle w:val="berschrift2"/>
      </w:pPr>
      <w:r>
        <w:t>Galater 2,19</w:t>
      </w:r>
    </w:p>
    <w:p w14:paraId="54226D6D" w14:textId="77777777" w:rsidR="00257CEF" w:rsidRDefault="00257CEF" w:rsidP="00257CEF">
      <w:pPr>
        <w:pStyle w:val="StandardWeb"/>
      </w:pPr>
      <w:r>
        <w:rPr>
          <w:rStyle w:val="Fett"/>
        </w:rPr>
        <w:t>„Ich bin mit Christo gekreuzigt.“</w:t>
      </w:r>
      <w:r>
        <w:t xml:space="preserve"> </w:t>
      </w:r>
    </w:p>
    <w:p w14:paraId="47CCD819" w14:textId="77777777" w:rsidR="00257CEF" w:rsidRDefault="00257CEF" w:rsidP="00257CEF">
      <w:pPr>
        <w:pStyle w:val="StandardWeb"/>
      </w:pPr>
      <w:r>
        <w:t xml:space="preserve">Der Herr Jesus Christus handelte in allem, was Er tat, als ein großer, öffentlicher Stellvertreter, und sein Tod am Kreuze war nach der Wirkung ein Sterben seines ganzen Volkes. Darum haben in Ihm alle seine Heiligen der Gerechtigkeit alle schuldige Genüge geleistet, und der göttlichen Rache für alle ihre Sünden die Sühne dargebracht. Der Apostel der Heiden fühlte sich selig in dem Gedanken, dass er als einer aus der auserwählten Schar Christi in Christo am Kreuze starb. Das war bei ihm kein bloßer Glaubenssatz, sondern er setzte sein ganzes Vertrauen darein und ruhte mit seiner Hoffnung darauf. Er glaubte, dass er durch das Verdienst des Todes Christi der göttlichen Gerechtigkeit volle Genüge geleistet und die Versöhnung mit Gott gefunden habe. Geliebte, wie ist es doch etwas Köstliches, wenn sich die Seele gleichsam aufs Kreuz Christi ausstrecken und sagen darf: „Ich bin tot, das Gesetz hat mich getötet, und darum bin ich nun von seiner Macht erlöst, weil ich in meinem Bürgen den Fluch getragen habe, und weil in der Person meines Stellvertreters alles, was das Gesetz an mir zu fordern hatte und wodurch ich der Verdammnis verfallen war, an mir erfüllt wurde, denn „ich bin mit Christo gekreuzigt.“ Aber der Apostel Paulus meinte mehr als das. Er glaubte nicht nur an Christi Tod und baute darauf, sondern er fühlte seines Todes Macht an ihm selber darin, dass zugleich seine alte sündliche Natur mit gekreuzigt wurde. Wenn er die Lust der Sünde betrachtete, sprach er: „Ich kann sie nicht genießen, ich bin ihr abgestorben.“ Das ist die Erfahrung jedes wahren Christen. Wenn er Christum in sich aufgenommen hat, so ist er für diese Welt gänzlich abgestorben. Aber obgleich er weiß, dass er für diese Welt tot ist, kann er doch mit dem Apostel ausrufen: „Ich lebe aber.“ Er ist voller Leben für Gott und aus Gott. Des Christen Leben ist ein unvergleichliches Rätsel. Kein Weltkind kann es begreifen; sogar der Gläubige selber kann es nicht fassen. Tot, und doch lebendig! Mit </w:t>
      </w:r>
      <w:r>
        <w:lastRenderedPageBreak/>
        <w:t xml:space="preserve">Christo gekreuzigt, und dennoch zugleich auferstanden mit Christo zur Verneuerung des Lebens! Eins mit dem leidenden, blutenden Christus, und tot für Welt und Sünde, das sind köstliche Dinge. Ach, dass ich sie noch lebhafter und tiefer empfände! </w:t>
      </w:r>
    </w:p>
    <w:p w14:paraId="188B0755" w14:textId="77777777" w:rsidR="00257CEF" w:rsidRDefault="00257CEF" w:rsidP="00257CEF">
      <w:pPr>
        <w:pStyle w:val="berschrift2"/>
      </w:pPr>
      <w:r>
        <w:t>Galater 2,20</w:t>
      </w:r>
    </w:p>
    <w:p w14:paraId="28A50FF6" w14:textId="77777777" w:rsidR="00257CEF" w:rsidRDefault="00257CEF" w:rsidP="00257CEF">
      <w:pPr>
        <w:pStyle w:val="StandardWeb"/>
      </w:pPr>
      <w:r>
        <w:rPr>
          <w:rStyle w:val="Fett"/>
        </w:rPr>
        <w:t>„Was ich jetzt lebe im Fleisch, das lebe ich im Glauben des Sohnes Gottes.“</w:t>
      </w:r>
      <w:r>
        <w:t xml:space="preserve"> </w:t>
      </w:r>
    </w:p>
    <w:p w14:paraId="5F62202A" w14:textId="77777777" w:rsidR="00257CEF" w:rsidRDefault="00257CEF" w:rsidP="00257CEF">
      <w:pPr>
        <w:pStyle w:val="StandardWeb"/>
      </w:pPr>
      <w:r>
        <w:t xml:space="preserve">Als der Herr in seiner Barmherzigkeit vorüberging, und uns liegen sah in unserem Blut, da sprach Er vor allem: „Lebe;“ und das tat Er zuerst, weil im Geistlichen das Leben eines der unerlässlichsten und ersten Erfordernisse ist; und bevor es uns verliehen ist, sind wir untüchtig, teilzuhaben an den Gütern des Königreichs. Das Leben aber, das die Gnade den Heiligen in dem Augenblick schenkt, wo sie zu einem neuen Dasein erweckt werden, ist kein andres als das Leben Christi, welches uns aus Ihm zuströmt wie der Saft des Stammes den Zweigen, und unsre Seele in eine lebendige Verbindung und Wechselwirkung mit Jesu bringt. Der Glaube ist die Gnade, welche diese Vereinigung bewirkt, denn sie ist von ihm ausgegangen als seine Erstlingsfrucht. Er ist der Hals, welcher den Leib der Gemeinde mit ihrem herrlich strahlenden Haupte verbindet. </w:t>
      </w:r>
    </w:p>
    <w:p w14:paraId="5278D641" w14:textId="77777777" w:rsidR="00257CEF" w:rsidRDefault="00257CEF" w:rsidP="00257CEF">
      <w:pPr>
        <w:jc w:val="center"/>
      </w:pPr>
      <w:r>
        <w:t>„O, mein Erbarmer, Du mein Ruhm,</w:t>
      </w:r>
      <w:r>
        <w:br/>
        <w:t>Den Erd‘ und Himmel ehret:</w:t>
      </w:r>
      <w:r>
        <w:br/>
        <w:t>Bekehre mich, Dein Eigentum,</w:t>
      </w:r>
      <w:r>
        <w:br/>
        <w:t>So werd‘ ich recht bekehret!</w:t>
      </w:r>
      <w:r>
        <w:br/>
        <w:t>Ja, nimm Dich meiner herzlich an,</w:t>
      </w:r>
      <w:r>
        <w:br/>
        <w:t>Denn Du bist‘s nur, der helfen kann!</w:t>
      </w:r>
      <w:r>
        <w:br/>
        <w:t xml:space="preserve">Dann ist mir recht geholfen.“ </w:t>
      </w:r>
    </w:p>
    <w:p w14:paraId="00C06424" w14:textId="77777777" w:rsidR="00257CEF" w:rsidRDefault="00257CEF" w:rsidP="00257CEF">
      <w:pPr>
        <w:pStyle w:val="StandardWeb"/>
      </w:pPr>
      <w:r>
        <w:t xml:space="preserve">Der Glaube hält fest am Herrn Jesu mit inniger und unerschrockener Liebe. Er kennt seine Würde und seinen Wert, seine Vortrefflichkeit und seine Herrlichkeit, und keine Versuchung vermag ihn dahin zu bringen, dass er sein Vertrauen auf etwas andres setze; und der Herr Jesus findet so großes Gefallen an dieser himmelentstammten Gnade, dass Er nimmer aufhört, dieselbe zu stärken und zu erhalten mit der liebenden Umarmung und der allgenugsamen Kraft seiner ewigen Arme. Darum ist hier eine lebendige, fühlbare und wonnevolle Vereinigung, welche Ströme der Liebe, des Vertrauens, der Teilnahme, der Gütigkeit und der Freude spendet, aus denen beide, der Bräutigam und die Braut, so gern trinken. Wenn die Seele sichtbar diese Übereinstimmung mit Christo an sich wahrnimmt, dann schlägt derselbe Puls in beider Herzen, und ein Blut strömt durch beider Adern. Dann ist das Herz dem Himmel so nahe, als es nur je auf Erden sein kann, und ist zubereitet zum Genuss der erhabensten und geistigsten Liebesgemeinschaft. </w:t>
      </w:r>
    </w:p>
    <w:p w14:paraId="6FCE7B76" w14:textId="77777777" w:rsidR="00257CEF" w:rsidRDefault="00257CEF" w:rsidP="00257CEF">
      <w:pPr>
        <w:pStyle w:val="berschrift2"/>
      </w:pPr>
      <w:r>
        <w:t>Galater 3,26</w:t>
      </w:r>
    </w:p>
    <w:p w14:paraId="5F635B86" w14:textId="77777777" w:rsidR="00257CEF" w:rsidRDefault="00257CEF" w:rsidP="00257CEF">
      <w:pPr>
        <w:pStyle w:val="StandardWeb"/>
      </w:pPr>
      <w:r>
        <w:rPr>
          <w:rStyle w:val="Fett"/>
        </w:rPr>
        <w:t>„Ihr seid alle Gottes Kinder, durch den Glauben an Christum Jesum.“</w:t>
      </w:r>
      <w:r>
        <w:t xml:space="preserve"> </w:t>
      </w:r>
    </w:p>
    <w:p w14:paraId="01BAFA3A" w14:textId="77777777" w:rsidR="00257CEF" w:rsidRDefault="00257CEF" w:rsidP="00257CEF">
      <w:pPr>
        <w:pStyle w:val="StandardWeb"/>
      </w:pPr>
      <w:r>
        <w:t xml:space="preserve">Die Gotteskindschaft ist das gemeinschaftliche Vorrecht aller Erlösten, O Kleinglaube, wie oft hast du geklagt: „Wenn ich doch nur auch den Heldenmut eines Mutherz hätte, wenn ich nur auch sein Schwert zu schwingen und seinen Schild zu regieren vermöchte! Aber ach! ich strauchle über jeden Strohhalm, und jeder Schatten schreckt mich.“ Sei ruhig, Kleinglaube. Mutherz ist Gottes Kind, und Gottes Kind bist auch du; und Mutherz ist auch nicht um ein Haar breit mehr Gottes Kind als du. Petrus und Paulus, die hochbevorzugten Apostel, </w:t>
      </w:r>
      <w:r>
        <w:lastRenderedPageBreak/>
        <w:t xml:space="preserve">gehörten zur Familie des Höchsten, und du nicht minder; der Schwachgläubige ist so gut ein Kind Gottes wie der Glaubensheld. </w:t>
      </w:r>
    </w:p>
    <w:p w14:paraId="7D1E2EAD" w14:textId="77777777" w:rsidR="00257CEF" w:rsidRDefault="00257CEF" w:rsidP="00257CEF">
      <w:pPr>
        <w:pStyle w:val="StandardWeb"/>
      </w:pPr>
      <w:r>
        <w:t>„Das ist mein Ruhm und Segen,</w:t>
      </w:r>
      <w:r>
        <w:br/>
        <w:t>Mein seliger Gewinn,</w:t>
      </w:r>
      <w:r>
        <w:br/>
        <w:t>Dass ich kann Glauben hegen,</w:t>
      </w:r>
      <w:r>
        <w:br/>
        <w:t xml:space="preserve">Ob groß, ob klein ich bin.“ </w:t>
      </w:r>
    </w:p>
    <w:p w14:paraId="09F1981E" w14:textId="77777777" w:rsidR="00257CEF" w:rsidRDefault="00257CEF" w:rsidP="00257CEF">
      <w:pPr>
        <w:pStyle w:val="StandardWeb"/>
      </w:pPr>
      <w:r>
        <w:t xml:space="preserve">Alle Namen stehen im gleichen Familienregister verzeichnet. Einer kann größere Gnade empfangen haben als ein andrer, aber Gott, unser himmlischer Vater, hat das gleiche liebevolle Herz für alle. Der eine mag größere Taten verrichten, und seinem Vater mehr Ehre einbringen; aber der, dessen Name der geringste ist im Himmelreich, ist so gut Gottes Kind als der, der unter den Gewaltigen des himmlischen Vaters steht. Das tröste uns und richte uns auf und erquicke uns, wenn wir zu Gott nahen und sagen: „Unser Vater.“ </w:t>
      </w:r>
    </w:p>
    <w:p w14:paraId="14656548" w14:textId="77777777" w:rsidR="00257CEF" w:rsidRDefault="00257CEF" w:rsidP="00257CEF">
      <w:pPr>
        <w:pStyle w:val="StandardWeb"/>
      </w:pPr>
      <w:r>
        <w:t xml:space="preserve">Aber obgleich wir das zu unserem Trost erkannt und erfasst haben, so wollen wir dennoch uns nicht begnügen mit einem schwachen Glauben, sondern wir bitten wie der Apostel um Mehrung und Stärkung des Glaubens! Wie schwach auch unser Glaube sei, wenn es nur ein wahrhafter, echter Glaube an Jesum Christum ist, so werden wir zuletzt doch in den Himmel kommen; freilich werden wir dann mit unserem schwachen Glauben unserem Herrn und Meister in unsrer Pilgrimschaft nicht viel Ehre machen, noch werden wir hienieden überschwänglichen Frieden und Freude zu genießen haben. Wenn du aber zur Ehre Christi leben willst, wenn du dich selig und glücklich fühlen willst in seinem Dienst, so trachte danach, dass du je mehr und mehr erfüllet werdest mit dem Geist der Kindschaft, bis dass die völlige Liebe die Furcht austreibt. </w:t>
      </w:r>
    </w:p>
    <w:p w14:paraId="10EB3F58" w14:textId="77777777" w:rsidR="00257CEF" w:rsidRDefault="00257CEF" w:rsidP="00257CEF">
      <w:pPr>
        <w:pStyle w:val="berschrift2"/>
      </w:pPr>
      <w:r>
        <w:t>Galater 5,1</w:t>
      </w:r>
    </w:p>
    <w:p w14:paraId="2BE9D1AF" w14:textId="77777777" w:rsidR="00257CEF" w:rsidRDefault="00257CEF" w:rsidP="00257CEF">
      <w:pPr>
        <w:pStyle w:val="StandardWeb"/>
      </w:pPr>
      <w:r>
        <w:rPr>
          <w:rStyle w:val="Fett"/>
        </w:rPr>
        <w:t>„So bestehet nun in der Freiheit, damit uns Christus befreiet hat.“</w:t>
      </w:r>
      <w:r>
        <w:t xml:space="preserve"> </w:t>
      </w:r>
    </w:p>
    <w:p w14:paraId="441E01B0" w14:textId="77777777" w:rsidR="00257CEF" w:rsidRDefault="00257CEF" w:rsidP="00257CEF">
      <w:pPr>
        <w:pStyle w:val="StandardWeb"/>
      </w:pPr>
      <w:r>
        <w:t xml:space="preserve">Diese „Freiheit“ macht uns frei zur Aneignung der himmlischen Botschaft in Gottes Wort. Hier, liebe gläubige Seele, ist eine köstliche Schriftstelle für dich: „So du durchs Wasser gehest, will ich bei dir sein.“ Das ist dir frei geschenkt. Hier eine andre: „Es sollen wohl Berge weichen und Hügel hinfallen; aber meine Gnade soll nicht von dir weichen, und der Bund meines Friedens soll nicht hinfallen, spricht der Herr, dein Erbarmer;“ auch das ist dir frei geschenkt. Du bist ein willkommener Gast bei dem Abendmahl der Verheißungen. Die Heilige Schrift ist eine unerschöpfliche Schatzkammer, gefüllt mit unabsehbaren Reichtümern der Gnade. Sie ist die Wechselbank des Himmels, du kannst Wechsel auf dieselbe ziehen, so viel und so hoch du nur immer willst, es wird dir alles ohne Abzug oder Einsprache ausbezahlt. Komm nur im Glauben, so bist du willkommen geheißen zum Empfang jeder Bundesgnade. Es gibt keine Verheißung im Wort, deren Erfüllung dir verweigert würde. In den tiefsten Trübsalen kann solche Freiheit dich aufrichten; inmitten der Wogen der Traurigkeit kann sie dich erquicken; wenn dich Pfeile umschwärmen, sei sie dein Trost. Sie ist deines Vaters Liebeszeichen; dir steht alles zu jeder Zeit offen. Du hast auch freien Zugang zum Gnadenthron. Welches auch unsre Wünsche, unsre Nöte seien, so dürfen wir alles offen vor Ihm dalegen. Es ist einerlei, wie viel oder wie schwer wir gesündigt haben, so dürfen wir dennoch stets um Vergebung flehen und darauf zählen, dass sie uns zuteil wird. Es hat nichts zu sagen, wie arm wir seien, wir dürfen uns auf seine Verheißung berufen, dass Er in allem Nötigen für uns sorgen will. Wir haben Erlaubnis, zu jeder Zeit und Stunde zu seinem Gnadenstuhl hinzutreten, es sei in der dunkeln, mitternächtigen Stunde oder in des Mittags brennender Schwüle. Brauche dein Recht, gläubiger Christ, und lebe auf der Höhe deiner </w:t>
      </w:r>
      <w:r>
        <w:lastRenderedPageBreak/>
        <w:t xml:space="preserve">Freiheit. Du hast freien Anteil an allem, was in Christo von Schätzen angesammelt ist: Weisheit, Gerechtigkeit, Heiligung und Erlösung. Es kommt nicht darauf an, was du bedarfst, denn in Christo ist Fülle die Genüge, und sie ist in Ihm für dich vorhanden. O, welch eine Freiheit ist dir geschenkt! Freiheit von der Verdammnis, Freiheit zur Aneignung aller Verheißungen, freier Zugang zum Thron der Gnade, und endlich Freiheit, den Himmel zu ererben! </w:t>
      </w:r>
    </w:p>
    <w:p w14:paraId="4E3391FB" w14:textId="77777777" w:rsidR="00257CEF" w:rsidRDefault="00257CEF" w:rsidP="00257CEF">
      <w:pPr>
        <w:pStyle w:val="berschrift2"/>
      </w:pPr>
      <w:r>
        <w:t>Galater 5,17</w:t>
      </w:r>
    </w:p>
    <w:p w14:paraId="2B742A3E" w14:textId="77777777" w:rsidR="00257CEF" w:rsidRDefault="00257CEF" w:rsidP="00257CEF">
      <w:pPr>
        <w:pStyle w:val="StandardWeb"/>
      </w:pPr>
      <w:r>
        <w:rPr>
          <w:rStyle w:val="Fett"/>
        </w:rPr>
        <w:t>„Denn das Fleisch gelüstet wider den Geist, und den Geist wider das Fleisch.“</w:t>
      </w:r>
      <w:r>
        <w:t xml:space="preserve"> </w:t>
      </w:r>
    </w:p>
    <w:p w14:paraId="2285611F" w14:textId="77777777" w:rsidR="00257CEF" w:rsidRDefault="00257CEF" w:rsidP="00257CEF">
      <w:pPr>
        <w:pStyle w:val="StandardWeb"/>
      </w:pPr>
      <w:r>
        <w:t xml:space="preserve">In jeder gläubigen Seele ist ein beständiger Kampf zwischen dem alten und neuen Menschen. Der alte Mensch ist gar rührig und nimmt jede Gelegenheit wahr, wo er mit den tödlichen Waffen seiner furchtbaren Rüstung gegen die neugeborne Gnade zu Felde ziehen kann, während auf der andren Seite der neue Mensch stets auf der Hut ist, wie er seinem Feinde kräftigen Widerstand zu leisten und ihn zu vernichten vermöchte. Die Gnade in uns ficht mit den Waffen des Gebets, des Glaubens, der Hoffnung, der Liebe, um das Böse niederzuwerfen; sie ergreift den „Harnisch Gottes“ und ringt aus aller Kraft. Diese beiden feindseligen Naturen hören nicht auf, miteinander zu kriegen, solange wir in der Welt leben. </w:t>
      </w:r>
    </w:p>
    <w:p w14:paraId="71EB9882" w14:textId="30CB9A61" w:rsidR="00257CEF" w:rsidRDefault="00257CEF" w:rsidP="00257CEF">
      <w:pPr>
        <w:pStyle w:val="StandardWeb"/>
      </w:pPr>
      <w:r>
        <w:t xml:space="preserve">Der Kampf des Pilgers „Christ“ mit dem Riesen „Apollyon“ dauerte drei Stunden, aber der Kampf des Christen mit sich selber währt die ganze Reise hindurch von der „engen Pforte“ an bis zum Jordanstrom. Der Feind hat sich in uns so fest verschanzt, dass er nicht kann vertrieben werden, solange wir im Leibe sind; aber obgleich wir eng eingeschlossen sind, und häufig in schwere Kämpfe verwickelt werden, so haben wir doch einen allmächtigen Helfer und Heiland, Jesum, den Herzog unsrer Seligkeit, welcher allezeit bei uns ist und uns die Versicherung gibt, dass wir in dem allen weit überwinden um seinetwillen. Mit einem solchen Verbündeten ist die neugeborne Natur ihren Feinden weit überlegen. Kämpfst du heute mit deinem Widersacher? Stehen Satan, Welt und Fleisch gegen dich? Werde nicht matt noch mutlos! Kämpfe fort! denn Gott selbst stehet dir bei: Jehovah Nissi ist dein Panier, und Jehovah Rophi ist der Herr, dein Arzt, der Heiler deiner Wunden. Fürchte dich nicht, du musst überwinden; denn wer kann wider den Allmächtigen bestehen? Kämpfe fort, im „Aufsehen auf Jesum“; und sei der Streit auch lang und hart, siehe, so wird dein Sieg herrlich, und dein Verheißungslohn lieblich sein. </w:t>
      </w:r>
    </w:p>
    <w:p w14:paraId="7646A08B" w14:textId="77777777" w:rsidR="00257CEF" w:rsidRDefault="00257CEF" w:rsidP="00257CEF">
      <w:pPr>
        <w:jc w:val="center"/>
      </w:pPr>
      <w:r>
        <w:t>„Auf denn, Gottesstreiter, geht</w:t>
      </w:r>
      <w:r>
        <w:br/>
        <w:t>Mutig durch die kurze Wüste!</w:t>
      </w:r>
      <w:r>
        <w:br/>
        <w:t>Seht auf Jesum, wacht und fleht,</w:t>
      </w:r>
      <w:r>
        <w:br/>
        <w:t>Dass Gott selbst zum Kampf euch rüste!</w:t>
      </w:r>
      <w:r>
        <w:br/>
        <w:t>Der in Schwachen mächtig ist,</w:t>
      </w:r>
      <w:r>
        <w:br/>
        <w:t xml:space="preserve">Gibt uns Sieg durch Jesum Christ!“ </w:t>
      </w:r>
    </w:p>
    <w:p w14:paraId="0E89F54D" w14:textId="77777777" w:rsidR="00257CEF" w:rsidRDefault="00257CEF" w:rsidP="00257CEF">
      <w:pPr>
        <w:pStyle w:val="berschrift2"/>
      </w:pPr>
      <w:r>
        <w:t>Galater 5, 18</w:t>
      </w:r>
    </w:p>
    <w:p w14:paraId="5D9447BD" w14:textId="77777777" w:rsidR="00257CEF" w:rsidRDefault="00257CEF" w:rsidP="00257CEF">
      <w:pPr>
        <w:pStyle w:val="StandardWeb"/>
      </w:pPr>
      <w:r>
        <w:rPr>
          <w:rStyle w:val="Fett"/>
        </w:rPr>
        <w:t>„Regiert euch aber der Geist, so seid ihr nicht unter dem Gesetz.“</w:t>
      </w:r>
      <w:r>
        <w:t xml:space="preserve"> </w:t>
      </w:r>
    </w:p>
    <w:p w14:paraId="1C91036A" w14:textId="331CF7FF" w:rsidR="00257CEF" w:rsidRDefault="00257CEF" w:rsidP="00257CEF">
      <w:pPr>
        <w:pStyle w:val="StandardWeb"/>
      </w:pPr>
      <w:r>
        <w:t xml:space="preserve">Wer aus einem gesetzlichen Standpunkte auf seinen Gemütszustand und seine geistliche Stellung blickt, muss sich nicht nur auf den Schluss seiner Abrechnung kommt, sondern wenn ihm nicht Weisheit mangelt, so erschrickt er schon im Anfang; denn wenn wir sollten gerichtet werden nach dem Maßstab des Gesetzes, so würde kein lebendiges Fleisch gerecht. Wie köstlich darum, dass wir wissen, wir wohnen im Reiche der Gnade und nicht des </w:t>
      </w:r>
      <w:r>
        <w:lastRenderedPageBreak/>
        <w:t xml:space="preserve">Gesetzes! Wenn ich vor Gott meines Zustandes eingedenk bin, so lautet die Frage nicht: „Bin ich in mir selber vollkommen vor dem Gesetz?“ sondern: „Bin ich ein vollkommener Mensch in Christo Jesu?“ Das ist ein sehr großer Unterschied. Wir brauchen nicht zu fragen: „Bin ich von Natur sündlos?“ sondern: „Bin ich abgewaschen in dem Born, der uns geöffnet ist wider die Sünde und Unreinigkeit?“ Es heißt nicht: „Bin ich aus eigenem Verdienst Gott angenehm?“ sondern: „Bin ich angenehm gemacht in dem Geliebten?“ Der Christ betrachtet vielleicht die Gründe für seine Seligkeit vom Gipfel des Berges Sinai herab und wird bange für seine Erlösung; es wäre besser, wenn er seine Heilsversicherung unter dem Strahl des Kreuzes läse. „Siehe,“ spricht er, „mein Glaube ist mit Zweifeln vermischt, er kann mich unmöglich erretten.“ Hätte er aber statt seines Glaubens den Gegenstand seines Glaubens ins Auge gefasst, so würde er gesagt haben: „Es ist kein Tadel an Ihm, und darum bin ich wohl geborgen.“ Er seufzt über seine Hoffnung: „Ach, meine Hoffnung ist befleckt und verdüstert von einer ängstlichen Sorge um das Zeitliche; wie kann ich angenehm sein?“ Hätte er auf den Grund seiner Hoffnung geblickt, so hätte er gesehen, dass Gottes Verheißung fest steht, und dass trotz aller unsrer Zweifel sein Eid und seine Zusage nimmer ausbleiben. Ach, gläubige Seele, es ist für dich immer besser, wenn du vom Heiligen Geist zur evangelischen Freiheit geführt wirst, als wenn du die Fesseln des Gesetzes trägst. Halte dich an das, was Christus ist, und nicht an das, was du bist. Der Satan möchte gern deinen Frieden zerstören und erinnert dich an deine Sünden und Mängel; du kannst seinen Anklagen nichts andres entgegenhalten, als dass du treu festhältst am Evangelium. </w:t>
      </w:r>
    </w:p>
    <w:p w14:paraId="023CC69D" w14:textId="77777777" w:rsidR="00257CEF" w:rsidRDefault="00257CEF" w:rsidP="00257CEF">
      <w:pPr>
        <w:pStyle w:val="berschrift2"/>
      </w:pPr>
      <w:r>
        <w:t>Galater 5,25</w:t>
      </w:r>
    </w:p>
    <w:p w14:paraId="709C24FD" w14:textId="77777777" w:rsidR="00257CEF" w:rsidRDefault="00257CEF" w:rsidP="00257CEF">
      <w:pPr>
        <w:pStyle w:val="StandardWeb"/>
      </w:pPr>
      <w:r>
        <w:rPr>
          <w:rStyle w:val="Fett"/>
        </w:rPr>
        <w:t>„So wir im Geiste leben, so lasst uns auch im Geiste wandeln.“</w:t>
      </w:r>
      <w:r>
        <w:t xml:space="preserve"> </w:t>
      </w:r>
    </w:p>
    <w:p w14:paraId="3143E158" w14:textId="77777777" w:rsidR="00257CEF" w:rsidRDefault="00257CEF" w:rsidP="00257CEF">
      <w:pPr>
        <w:pStyle w:val="StandardWeb"/>
      </w:pPr>
      <w:r>
        <w:t xml:space="preserve">Das Allerwichtigste in unserem Christentum ist das Leben des Glaubens und der Wandel des Glaubens. Wer beides recht verstehen will, ist nicht weit davon, ein Meister in der Erfahrung über göttliche Dinge zu sein, denn es sind Lebensfragen für einen Christen. Du findest nie wahren Glauben ohne wahre Gottesfurcht; auf der andern Seite begegnest du nie einem wahrhaft heiligen Leben, das nicht in einem lebendigen Glauben an die vollkommene Gerechtigkeit Christi wurzelt. Wehe denen, die das eine suchen ohne das andre! Es gibt manche, die den Glauben bauen und die Heiligung vergessen; sie sind vielleicht in der richtigen Erkenntnis sehr weit gefördert, aber sie stecken tief in der Verdammnis, denn sie halten die Wahrheit auf in Ungerechtigkeit; und es gibt andre, die nach der Heiligkeit des Lebens trachten, aber den Glauben verleugnen, wie vorzeiten die Pharisäer, von denen der Herr sagt, sie wären „übertünchte Gräber“. Wir müssen Glauben haben, denn das ist der Grundstein; wir müssen ein heiliges Leben führen, denn das ist der Aufbau. Wozu nützt einem Menschen die bloße Grundfeste eines Hauses zur Zeit des Ungewitters? Kann er sich darin bergen? Er bedarf eines Hauses, das ihn deckt, gleichwie das Haus selber eines Grundes bedarf. Ebenso bedürfen wir den Oberbau des geistlichen Lebens, wenn wir in den Tagen des Zweifels wollen Trost und Ruhe finden. Aber sucht kein heiliges Leben ohne Glauben, denn das hieße ein Haus aufrichten, das keinen dauernden Schutz verleiht, weil es nicht auf den Fels gegründet ist. Lass Glauben und Leben zusammenwirken, so werden sie wie die beiden Widerlager eines Brückenbogens, unsrer Frömmigkeit Festigkeit und Dauer gewähren. Gleichwie Licht und Wärme von derselben Sonne ausstrahlen, so sind beide, Glauben und Leben, gleich segensreich. Gleich den beiden Säulen des Tempels, Jachin und Boas, sind sie ein Schmuck der Herrlichkeit. Sie sind zwei Ströme, die dem Born der Gnade entspringen; zwei Lampen, mit dem Öl des Heiligtums gefüllt; zwei Ölbäume, vom Tau des Himmels befeuchtet. O Herr! schenke uns heute das innere verborgene Leben aus Dir, so wird es sich nach außen offenbaren zu Deiner Verherrlichung! Gib uns die Gnade, dass wir im Geiste </w:t>
      </w:r>
      <w:r>
        <w:lastRenderedPageBreak/>
        <w:t xml:space="preserve">leben, so werden wir auch im Geiste wandeln und Dir Früchte des Geistes tragen, als Reben an Dir, dem Weinstock! </w:t>
      </w:r>
    </w:p>
    <w:p w14:paraId="1428B8E0" w14:textId="77777777" w:rsidR="00257CEF" w:rsidRDefault="00257CEF" w:rsidP="00257CEF">
      <w:pPr>
        <w:pStyle w:val="berschrift2"/>
      </w:pPr>
      <w:r>
        <w:t>Galater 6,8</w:t>
      </w:r>
    </w:p>
    <w:p w14:paraId="79491CEC" w14:textId="77777777" w:rsidR="00257CEF" w:rsidRDefault="00257CEF" w:rsidP="00257CEF">
      <w:pPr>
        <w:pStyle w:val="StandardWeb"/>
      </w:pPr>
      <w:r>
        <w:rPr>
          <w:rStyle w:val="Fett"/>
        </w:rPr>
        <w:t>Wer auf den Geist säet, der wird von dem Geist das ewige Leben ernten.</w:t>
      </w:r>
      <w:r>
        <w:t xml:space="preserve"> </w:t>
      </w:r>
    </w:p>
    <w:p w14:paraId="04E788BE" w14:textId="77777777" w:rsidR="00257CEF" w:rsidRDefault="00257CEF" w:rsidP="00257CEF">
      <w:pPr>
        <w:pStyle w:val="StandardWeb"/>
      </w:pPr>
      <w:r>
        <w:t xml:space="preserve">Säen sieht aus wie ein Verlieren, denn wir legen gutes Korn in den Boden, um es niemals wiederzusehen. Säen auf den Geist scheint etwas sehr Phantastisches, Träumerisches, denn wir verleugnen uns selber und erhalten anscheinend nichts dafür. Doch, wenn wir auf den Geist säen, indem wir uns beeifern, für Gott zu leben, suchen dem Willen Gottes zu gehorchen und uns bemühen, Seine Ehre zu fördern, so werden wir nicht vergeblich säen. Das Leben, ja, das ewige Leben soll unser Lohn sein. Wir erfreuen uns dessen schon hier in der Erkenntnis Gottes, der Gemeinschaft mit Gott und dem Genuß Gottes. Dieses Leben fließt weiter wie ein stets tiefer, stets breiter werdender Fluß, bis es uns in den Ozean endloser Seligkeit trägt, wo das Leben Gottes auf ewig unser ist. </w:t>
      </w:r>
    </w:p>
    <w:p w14:paraId="41759001" w14:textId="77777777" w:rsidR="00257CEF" w:rsidRDefault="00257CEF" w:rsidP="00257CEF">
      <w:pPr>
        <w:pStyle w:val="StandardWeb"/>
      </w:pPr>
      <w:r>
        <w:t xml:space="preserve">Laßt uns am heutigen Tage nicht auf unser Fleisch säen, denn die Ernte wird Verwesung sein, das Ende alles Fleisches, sondern mit heiliger Selbstüberwindung laßt uns für die höchsten, reinsten und heiligsten Zwecke leben und suchen, unsren hochheiligen Herrn zu ehren, indem wir seinem gnadenvollen Geist gehorchen. Was für eine Ernte wird es sein, wenn wir das ewige Leben ernten! Was für Garben endloser Seligkeit werden wir einheimsen! Was für ein Fest wird die Ernte sein! Herr, laß uns teilhaben an dieser Feier, um Deines Sohnes willen. </w:t>
      </w:r>
    </w:p>
    <w:p w14:paraId="1D369E12" w14:textId="77777777" w:rsidR="00257CEF" w:rsidRDefault="00257CEF" w:rsidP="00257CEF">
      <w:pPr>
        <w:pStyle w:val="berschrift1"/>
        <w:rPr>
          <w:sz w:val="48"/>
        </w:rPr>
      </w:pPr>
      <w:r>
        <w:t>Epheserbrief (Andachten)</w:t>
      </w:r>
    </w:p>
    <w:p w14:paraId="535ACBA4" w14:textId="77777777" w:rsidR="00257CEF" w:rsidRDefault="00257CEF" w:rsidP="00257CEF">
      <w:pPr>
        <w:pStyle w:val="berschrift2"/>
      </w:pPr>
      <w:r>
        <w:t>Eph. 1,3</w:t>
      </w:r>
    </w:p>
    <w:p w14:paraId="5D4327C5" w14:textId="77777777" w:rsidR="00257CEF" w:rsidRDefault="00257CEF" w:rsidP="00257CEF">
      <w:pPr>
        <w:pStyle w:val="StandardWeb"/>
      </w:pPr>
      <w:r>
        <w:rPr>
          <w:rStyle w:val="Fett"/>
        </w:rPr>
        <w:t>„Der uns gesegnet hat mit allerlei geistlichem Segen.“</w:t>
      </w:r>
      <w:r>
        <w:t xml:space="preserve"> </w:t>
      </w:r>
    </w:p>
    <w:p w14:paraId="74599E8F" w14:textId="77777777" w:rsidR="00257CEF" w:rsidRDefault="00257CEF" w:rsidP="00257CEF">
      <w:pPr>
        <w:pStyle w:val="StandardWeb"/>
      </w:pPr>
      <w:r>
        <w:t xml:space="preserve">Christus verleiht den Seinen alle Segensgaben der Vergangenheit, der Gegenwart und der Zukunft. In den geheimnisvollen Zeiten vergangener Ewigkeiten war der Herr Jesus der Ersterkorene seines Vaters, und in seiner Erwählung hat Er uns ein Erbteil geschenkt, denn wir sind durch Ihn und in Ihm erwählt vor Grundlegung der Welt. Er hatte von aller Ewigkeit her das Vorrecht der Gotteskindschaft, als seines Vaters eingeborner Sohn, an dem Er Wohlgefallen hat, und hat auch uns in dem Reichtum seiner Gnade durch Erwählung und Wiedergeburt zur Gotteskindschaft erhoben, also dass Er uns, die wir Ihn aufnahmen, „Macht gab, Gottes Kinder zu werden.“ Das ewige Testament, gegründet auf seine Bürgschaft und durch einen Eid bekräftigt, ist unser eigen, auf dass wir einen starken Trost haben und eine Zuflucht. In dem ewigen Vorsatz der berufenden Gnade, wie im Allmachts-Wort der Weisheit war der liebende Blick unsers Herrn Jesu stets auf uns gerichtet; und wir dürfen uns fest darauf verlassen, dass im ganzen Schicksalsbuch auch nicht ein Buchstabe gegen das Wohl seiner Erlöseten lautet. Die große Hochzeitsfreude des Königs der Herrlichkeit gilt uns, denn uns wurde Er vertrauet, und der Tag des Hochzeitsfestes ist nahe, der es dem ganzen Weltall verkündigen wird. Die wunderbare Menschwerdung des Gottes vom Himmel samt all der erstaunlichen Herablassung und Erniedrigung, die damit verbunden war, geschah um unsertwillen. Der blutige Schweiß, das verwundete Haupt, die Nägelmale: sie sind unser auf ewig. Alle Segensfrüchte, die aus seinem vollkommenen Gehorsam, aus seiner vollbrachten Versöhnung, aus seiner Auferstehung, Himmelfahrt und Fürbitte vor dem Throne entspringen, sind völlig unser eigen als seine freie Gnadengabe. Auf seinem Brustschildlein trägt Er unsre Namen; und in seiner alles vermögenden Fürsprache vor dem Throne gedenkt Er unser und </w:t>
      </w:r>
      <w:r>
        <w:lastRenderedPageBreak/>
        <w:t xml:space="preserve">unsrer Anliegen. Seine Herrschaft über die Fürstentümer und Gewalten und seine unumschränkte Majestät im Himmel handhabt Er zum Frommen und Segen derer, die auf Ihn trauen. Er, der sich selbst für uns dahingegeben hat in den Abgrund der Schmerzen und des Todes, entzieht uns auch jetzt seine Liebe nicht, wo Er erhöhet ist auf dem höchsten Himmelsthron. </w:t>
      </w:r>
    </w:p>
    <w:p w14:paraId="2D24C6AA" w14:textId="77777777" w:rsidR="00257CEF" w:rsidRDefault="00257CEF" w:rsidP="00257CEF">
      <w:pPr>
        <w:pStyle w:val="berschrift2"/>
      </w:pPr>
      <w:r>
        <w:t>Eph. 1,6</w:t>
      </w:r>
    </w:p>
    <w:p w14:paraId="76E64531" w14:textId="77777777" w:rsidR="00257CEF" w:rsidRDefault="00257CEF" w:rsidP="00257CEF">
      <w:pPr>
        <w:pStyle w:val="StandardWeb"/>
      </w:pPr>
      <w:r>
        <w:rPr>
          <w:rStyle w:val="Fett"/>
        </w:rPr>
        <w:t>„Angenehm gemacht in dem Geliebten.“</w:t>
      </w:r>
      <w:r>
        <w:t xml:space="preserve"> </w:t>
      </w:r>
    </w:p>
    <w:p w14:paraId="7AF9560B" w14:textId="77777777" w:rsidR="00257CEF" w:rsidRDefault="00257CEF" w:rsidP="00257CEF">
      <w:pPr>
        <w:pStyle w:val="StandardWeb"/>
      </w:pPr>
      <w:r>
        <w:t xml:space="preserve">Welch ein Stand der Gnade! Er begreift in sich unsre Rechtfertigung vor Gott, aber der Ausdruck „angenehm“ bedeutet im Gericht mehr, als nur das. Er bezeichnet, dass wir der Gegenstand des göttlichen Wohlgefallens sind, je viel mehr, ein Gegenstand der göttlichen Freude und Wonne. Wie wunderherrlich, dass wir arme Würmer, Sterbliche, Sünder, sollen Gegenstände der göttlichen Liebe sein! Aber das alles sind wir nur „in dem Geliebten!“ Manche Christen sehen danach aus, als wären sie angenehm gemacht in ihren innern Erfahrungen, so wenigstens verstehen sie‘s. Wenn ihr Geist lebendig, wenn ihre Hoffnung strahlend ist, dann, meinen sie, seien sie Gott angenehm, denn sie fühlen sich so gehoben, so himmlisch-gesinnt, so über alles Irdische empor getragen! Aber wenn ihre Seelen in den Staub gebeugt sind, übernimmt sie die Furcht, sie seien nicht mehr angenehm in des Ewigen Augen. O, wenn sie doch nur fühlen könnten, dass all ihre adlergleich aufrauschende Freude sie nicht erhöht, und all ihre niederbeugende Traurigkeit sie nicht wirklich erniedrigt vor ihres Vaters Antlitz, sondern dass sie stets gleich angenehm gemacht sind in dem Einigen, der sich nie und nimmer verändert, in dem Einigen, der ewiglich der Geliebte Gottes ist, der allezeit vollkommen ist, allezeit ohne Flecken oder Runzel oder des etwas; o, wie viel glücklicher wären sie, und wie viel mehr würden sie eben damit ihren Heiland ehren! So freue dich denn, liebe gläubige Seele, darüber, dass du bist „angenehm gemacht in dem Geliebten.“ Du schauest in dein Inneres und sprichst: „Hier ist nichts, was Gott könnte angenehm sein!“ Aber blicke empor zu Christo, und siehe, ob nicht in Ihm alles Gott Wohlgefällige wohne; Gott aber hat deine Sünden hinter sich geworfen, und du bist angenehm gemacht in dem Gerechten. Du musst mit der Sündenverderbnis ringen und gegen die Versuchung ankämpfen, aber du bist schon angenehm gemacht in Ihm, der alle Macht des Bösen überwunden hat. Der Teufel versucht dich; sei gutes Muts, er kann dich nicht verderben, denn du bist angenehm gemacht in Dem, der der Schlange den Kopf zertreten hat. Selbst die Verklärten sind Gott nicht wohlgefälliger als du. Der Unterschied besteht nur darin, dass sie im Himmel angenehm gemacht sind „in dem Geliebten,“ und dass du schon hienieden auf Erden in Christo angenehm gemacht bist nach derselben Gnade. </w:t>
      </w:r>
    </w:p>
    <w:p w14:paraId="4A66DDE7" w14:textId="77777777" w:rsidR="00257CEF" w:rsidRDefault="00257CEF" w:rsidP="00257CEF">
      <w:pPr>
        <w:pStyle w:val="berschrift2"/>
      </w:pPr>
      <w:r>
        <w:t>Eph. 1,7</w:t>
      </w:r>
    </w:p>
    <w:p w14:paraId="675BD523" w14:textId="77777777" w:rsidR="00257CEF" w:rsidRDefault="00257CEF" w:rsidP="00257CEF">
      <w:pPr>
        <w:pStyle w:val="StandardWeb"/>
      </w:pPr>
      <w:r>
        <w:rPr>
          <w:rStyle w:val="Fett"/>
        </w:rPr>
        <w:t>„Die Vergebung der Sünden, nach dem Reichtum seiner Gnade.“</w:t>
      </w:r>
      <w:r>
        <w:t xml:space="preserve"> </w:t>
      </w:r>
    </w:p>
    <w:p w14:paraId="490C80F9" w14:textId="77777777" w:rsidR="00257CEF" w:rsidRDefault="00257CEF" w:rsidP="00257CEF">
      <w:pPr>
        <w:pStyle w:val="StandardWeb"/>
      </w:pPr>
      <w:r>
        <w:t xml:space="preserve">Ist wohl in irgendeiner Sprache ein besseres Wort zu finden, als der Ausdruck „Vergebung“, wenn es in eines Sünders Ohr erklingt, wie die silberhellen Töne der Jubelposaune den Gefangenen aus Israel? Gelobt, ewig hochgelobt sei der teure Stern der Erlösung, der in die Gefängniszelle herniederstrahlt und dem Elenden inmitten der Mitternacht der Verzweiflung einen Hoffnungsschimmer gewährt. Ist es denn möglich, dass eine Sünde, so schwer wie die meinige, Vergebung empfangen kann, ganze Vergebung, ewige Vergebung? Die Hölle ist mein Teil, weil ich ein Sünder bin; es bleibt mir keine Möglichkeit, ihr zu entrinnen, weil die Sünde auf mir lastet. Kann die Schuldenlast erleichtert, die blutrote Befleckung abgewaschen werden? Können die diamantharten Steine meines Gefängnisses je aus ihrer Verbindung </w:t>
      </w:r>
      <w:r>
        <w:lastRenderedPageBreak/>
        <w:t xml:space="preserve">gerissen, oder die Tore je aus ihren Angeln gehoben werden? Aber der Herr Jesus verheißt mir, dass ich noch rein werden soll. Ewig hochgelobt sei die Offenbarung der versöhnenden Liebe, die mir nicht nur sagt, dass Vergebung möglich sei, sondern dass sie allen zugesichert sei, die sich auf den Herrn Jesum verlassen. Ich habe an die verordnete Versöhnung, an den gekreuzigten Jesum geglaubt, und darum sind mir meine Sünden in diesem Augenblick und auf immer vergeben, kraft seines stellvertretenden Leidens und Todes. Was ist doch das für eine Freude! Welch eine Seligkeit, wenn die Seele vollkommene Vergebung empfangen hat! Meine Seele weiht alle ihre Kräfte Dem, welcher aus eigener unverdienter Liebe mein Bürge wurde und durch sein Blut mir eine Erlösung zustandegebracht hat. Welche Reichtümer der Gnade offenbart doch diese freie Vergebung! </w:t>
      </w:r>
    </w:p>
    <w:p w14:paraId="7FBCA173" w14:textId="77777777" w:rsidR="00257CEF" w:rsidRDefault="00257CEF" w:rsidP="00257CEF">
      <w:pPr>
        <w:pStyle w:val="StandardWeb"/>
      </w:pPr>
      <w:r>
        <w:t xml:space="preserve">Ganze Vergebung, völlige Vergebung, freie Vergebung, ewige Vergebung! Hier ist eine Überfülle von Wundern; und wenn ich an die Größe meiner Sünden denke, an den unschätzbaren Wert der edlen Tropfen, die mich davon befreiten, an die Gnade, mit welcher mir die völlige Vergebung zugesichert und besiegelt wurde, dann versinke ich in staunender, bewundernder, anbetender Liebe. Ich beuge mich vor dem Throne, der mich entsündigt; ich umfasse das Kreuz, das mich befreit; von nun an will ich täglich meinem fleischgewordenen Gott dienen. </w:t>
      </w:r>
    </w:p>
    <w:p w14:paraId="028AC68C" w14:textId="77777777" w:rsidR="00257CEF" w:rsidRDefault="00257CEF" w:rsidP="00257CEF">
      <w:pPr>
        <w:pStyle w:val="berschrift2"/>
      </w:pPr>
      <w:r>
        <w:t>Eph. 1,11</w:t>
      </w:r>
    </w:p>
    <w:p w14:paraId="20EF8F73" w14:textId="77777777" w:rsidR="00257CEF" w:rsidRDefault="00257CEF" w:rsidP="00257CEF">
      <w:pPr>
        <w:pStyle w:val="StandardWeb"/>
      </w:pPr>
      <w:r>
        <w:rPr>
          <w:rStyle w:val="Fett"/>
        </w:rPr>
        <w:t>„Durch welchen wir auch zum Erbteil gekommen sind.“</w:t>
      </w:r>
      <w:r>
        <w:t xml:space="preserve"> </w:t>
      </w:r>
    </w:p>
    <w:p w14:paraId="215EF72A" w14:textId="77777777" w:rsidR="00257CEF" w:rsidRDefault="00257CEF" w:rsidP="00257CEF">
      <w:pPr>
        <w:pStyle w:val="StandardWeb"/>
      </w:pPr>
      <w:r>
        <w:t xml:space="preserve">Als der Herr Jesus sich für uns hingab, schenkte Er uns alle Rechte und Gnaden, die in Ihm und mit Ihm vereinigt sind, und obgleich Er als der ewige Gott wesentliche Eigenschaften und Rechte besitzt, die kein Geschöpf sich anmaßen darf, so hat Er doch als Jesus kein Erbteil, wovon wir ausgeschlossen wären. All der herrliche Lohn seines Gehorsams bis zum Tode ist der gemeinsame Schatz aller derer, die in Ihm sind, und um derentwillen Er den göttlichen Ratschluss erfüllt hat. Siehe, Er geht ein zur Herrlichkeit, doch nicht für sich allein, denn es steht geschrieben: „Dahin der Vorläufer für uns eingegangen“ (Hebr. 6, 20). Steht Er vor Gott? „Christus ist in den Himmel selbst eingegangen, um zu erscheinen vor dem Angesicht Gottes für uns“ (Hebr. 9, 24). Das betrachte, liebe gläubige Seele. Durch dich selbst hast du kein Recht an den Himmel: Dein Recht steht in Christus. Hast du Vergebung deiner Sünden, so hast du sie durch sein Blut; bist du gerechtfertigt, so bist du es durch seine Gerechtigkeit; bist du geheiligt, so bist du es darum, dass Er dir von Gott zur Heiligung gemacht ist; wirst du vor der Sünde behütet, so geschieht‘s, weil du in Christus bewahrt bist; und wenn du zuletzt vollendet wirst, so wirst du es, weil du in Ihm vollkommen geworden bist. Also wird Jesus verherrlicht, denn alles ist in Ihm und durch Ihn erschaffen; das Erbteil wird uns gewiss zufallen, denn wir empfangen es in Ihm; und so wird jeder Segen köstlicher und selbst der Himmel himmlischer für uns, weil es der Herr Jesus, unser Freund, ist, „in welchem“ wir alles empfangen haben. Wo ist der Mensch, der unser himmlisches Erbteil ganz zu würdigen vermöchte? Wäget die Reichtümer Christi mit Gewichten und seine Schätze in Schalen, so werdet ihr imstande sein, den Lohn der Herrlichkeit zu überrechnen, der seinen Heiligen zuteil wird. Ergründet die Tiefe des Freudenmeeres in Christus, und dann erst hoffet, die Seligkeit zu begreifen, die Gott denen zubereitet hat, die Ihn lieben. Überspringt die Grenzen der Güter Christi, und dann träumet von einer Grenze des herrlichen Erbteils seiner Auserwählten. „Alles ist euer, ihr aber seid Christi, Christus aber ist Gottes.“ </w:t>
      </w:r>
    </w:p>
    <w:p w14:paraId="533CBC35" w14:textId="77777777" w:rsidR="00257CEF" w:rsidRDefault="00257CEF" w:rsidP="00257CEF">
      <w:pPr>
        <w:pStyle w:val="berschrift2"/>
      </w:pPr>
      <w:r>
        <w:t>Eph. 1,11</w:t>
      </w:r>
    </w:p>
    <w:p w14:paraId="5C0D0EB3" w14:textId="77777777" w:rsidR="00257CEF" w:rsidRDefault="00257CEF" w:rsidP="00257CEF">
      <w:pPr>
        <w:pStyle w:val="StandardWeb"/>
      </w:pPr>
      <w:r>
        <w:t xml:space="preserve">„Der alle Dinge wirket nach dem Rate seines Willens.“ </w:t>
      </w:r>
    </w:p>
    <w:p w14:paraId="7BF9D3DF" w14:textId="77777777" w:rsidR="00257CEF" w:rsidRDefault="00257CEF" w:rsidP="00257CEF">
      <w:pPr>
        <w:pStyle w:val="StandardWeb"/>
      </w:pPr>
      <w:r>
        <w:lastRenderedPageBreak/>
        <w:t xml:space="preserve">Unser Glaube an Gottes Weisheit setzt als unbedingte Notwendigkeit voraus, dass Er einen Ratschluss und Plan festgestellt habe, wonach Er das Werk der Erlösung hinausführt. Was wäre aus seiner Schöpfung geworden ohne seine weisen Absichten fürs Ganze wie für‘s Einzelne? Ist auch ein Fisch im Meer, oder ein Vogel in der Luft, dessen Dasein dem Zufalle überlassen gewesen wäre? Selbst in jedem Knochen, Gelenk und Muskel, in jeder Sehne, Fiber und Ader erkennst du das Walten eines Gottes, der alle Dinge wirket nach dem Ratschluss seiner unendlichen Weisheit. Und sollte Gott bloß in der Schöpfung schalten und alles regieren und ordnen, und nicht auch im Reich der Gnade? Soll in der neuen, geistlichen Schöpfung das wankelmütige Wesen des freien Willens alles beherrschen, während der göttliche Ratschluss die alte Schöpfung überwacht? Schaue auf die Vorsehung! Wer weiß nicht, dass auch kein Sperling auf die Erde fällt ohne euren Vater? Nun aber sind auch eure Haare auf dem Haupte alle gezählet. Gott wiegt die Berge unsrer Leiden mit einem Gewicht, und die Hügel unserer Trübsal mit einer Waage. Und soll Gott nur Gott sein in dem Walten der Vorsehung, und nicht auch im Wirken der Gnade? Nein, Er kennt das Ende schon im Anfang. Er schaut alles im voraus weise geordnet; nicht nur den Eckstein, den Er im Schmuck glänzender Farben festgelegt und gebettet hat in das Blut seines teuren Sohnes, sondern Er erblickt an dem zuvor versehenen Ort und an der richtigen Stelle einen jeden auserwählten Stein, den Er herausgebrochen hat aus dem Steinbruch der Natur und geglättet durch seine Gnade; Er überblickt alles vom Grundstein bis zum Giebel, vom Fuß bis zur First, von der Schwelle bis zur Spitze. Er hat in seinem Gemüt eine genaue Kenntnis von einem jeglichen Stein, der an seine bestimmte Stelle zu liegen kommen soll, und ein klares Bild von der Größe und Gestalt des Bauwerks, und eine untrügliche Gewissheit von dem Zeitpunkt, wo der Schlussstein eingesetzt werden wird unter dem lauten Jubelruf: „Heil! Heil! Heil!“ In der Vollendung wird sich‘s deutlich zeigen, dass Jehovah in einem jeglichen auserwählten Gefäß der Gnade mit seinem Eigentum gewaltet hat nach seinem Willen; und dass Er in jedem Teil des Gnadenwerks sein Ziel erreicht und seinen Namen verherrlicht hat. </w:t>
      </w:r>
    </w:p>
    <w:p w14:paraId="3A4212F7" w14:textId="77777777" w:rsidR="00257CEF" w:rsidRDefault="00257CEF" w:rsidP="00257CEF">
      <w:pPr>
        <w:pStyle w:val="berschrift2"/>
      </w:pPr>
      <w:r>
        <w:t>Eph. 1,14</w:t>
      </w:r>
    </w:p>
    <w:p w14:paraId="13DE5870" w14:textId="77777777" w:rsidR="00257CEF" w:rsidRDefault="00257CEF" w:rsidP="00257CEF">
      <w:pPr>
        <w:pStyle w:val="StandardWeb"/>
      </w:pPr>
      <w:r>
        <w:rPr>
          <w:rStyle w:val="Fett"/>
        </w:rPr>
        <w:t>„Das Pfand unsers Erbes.“</w:t>
      </w:r>
      <w:r>
        <w:t xml:space="preserve"> </w:t>
      </w:r>
    </w:p>
    <w:p w14:paraId="53F377D5" w14:textId="77777777" w:rsidR="00257CEF" w:rsidRDefault="00257CEF" w:rsidP="00257CEF">
      <w:pPr>
        <w:pStyle w:val="StandardWeb"/>
      </w:pPr>
      <w:r>
        <w:t xml:space="preserve">O welch eine Klarheit, welch eine Freude, welch ein Trost, welch eine Wonne des Herzens erfährt der Mensch, der gelernt hat, sich nur an Jesu, ganz allein an Jesu zu sättigen. Und doch ist der Genuss, den wir von der Lieblichkeit und dem köstlichen Wesen Christi in diesem Leben empfangen, im besten Falle noch immer etwas Unvollkommenes. Wie ein alter Schriftsteller sagt: „Es ist nur ein Vorschmack!“ Wir haben geschmeckt, „dass der Herr freundlich ist,“ aber noch wissen wir nicht, wie gut und gnädig Er ist, obgleich das, was wir von seinem lieblichen Wesen erkannt haben, in uns die Sehnsucht nach einer noch innigern Gemeinschaft erweckt. Wir haben die Erstlingsfrüchte des Geistes gekostet, und sie haben uns hungrig und durstig gemacht nach der Fülle der himmlischen Ernte. Wir seufzen innerlich und sehnen uns nach Gotteskindschaft. Hienieden sind wir wie Israel in der Wüste, das nur eine einzige Traube von Eskol sah, dort werden wir im Weinberg selber wohnen. Hier sehen wir das Manna in kleinen Körnern vom Himmel fallen, wie Koriandersamen, dort aber werden wir Himmelsbrot und das Korn des Königreichs essen. Jetzt sind wir erst Neulinge in der geistlichen Erziehungsanstalt; denn obgleich wir die ersten Buchstaben des Alphabets gelernt haben, so können wir doch noch keine zusammenhängende Wörter lesen, noch weniger vermögen wir ganze Sätze zusammenzusetzen; aber „wer nur einmal fünf Minuten lang im Himmel gewesen ist,“ wie‘s einer ausdrückt, „der weiß schon mehr, als die Versammlung aller Gelehrten der Erde.“ Mancher unsrer Wünsche muss hienieden noch unbefriedigt bleiben, aber bald wird jedes Verlangen erfüllt werden; und alle unsre Fähigkeiten werden in jener Welt der ewigen Wonne und Freude reichlich Arbeit bekommen. O Christ, versetze dich </w:t>
      </w:r>
      <w:r>
        <w:lastRenderedPageBreak/>
        <w:t xml:space="preserve">doch schon jetzt im Geiste in den Genuss des Himmels. Nach kurzer Zeit wirst du aller Trübsale und Leiden entledigt sein. Deine jetzt von Tränen getrübten Augen werden dann nicht mehr weinen. Du wirst in unaussprechlichem Entzücken den Glanz Dessen schauen, der auf dem Throne sitzt. Ja, noch mehr, du wirst selber mit ihm auf dem Throne sitzen. Du wirst mit teilhaben am Triumph seiner Herrlichkeit; seine Krone, seine Freude, sein Paradies wird dein sein, und du wirst sein Miterbe sein an der Herrschaft über alle Dinge und mit Ihm regieren von Ewigkeit zu Ewigkeit. </w:t>
      </w:r>
    </w:p>
    <w:p w14:paraId="3E491A98" w14:textId="77777777" w:rsidR="00257CEF" w:rsidRDefault="00257CEF" w:rsidP="00257CEF">
      <w:pPr>
        <w:pStyle w:val="berschrift2"/>
      </w:pPr>
      <w:r>
        <w:t>Eph. 1,19.20</w:t>
      </w:r>
    </w:p>
    <w:p w14:paraId="158E087F" w14:textId="77777777" w:rsidR="00257CEF" w:rsidRDefault="00257CEF" w:rsidP="00257CEF">
      <w:pPr>
        <w:pStyle w:val="StandardWeb"/>
      </w:pPr>
      <w:r>
        <w:rPr>
          <w:rStyle w:val="Fett"/>
        </w:rPr>
        <w:t>„Die überschwängliche Größe seiner Kraft an uns, die wir glauben, nach der Wirkung seiner mächtigen Stärke, welche Er gewirket hat in Christo, da Er Ihn von den Toten auferwecket hat.“</w:t>
      </w:r>
      <w:r>
        <w:t xml:space="preserve"> </w:t>
      </w:r>
    </w:p>
    <w:p w14:paraId="04E8AA5C" w14:textId="77777777" w:rsidR="00257CEF" w:rsidRDefault="00257CEF" w:rsidP="00257CEF">
      <w:pPr>
        <w:pStyle w:val="StandardWeb"/>
      </w:pPr>
      <w:r>
        <w:t xml:space="preserve">In der Auferstehung Christi wurde nicht weniger als in unserer Erlösung eine göttliche Machtvollkommenheit offenbar. Was sollen wir von denen denken, die da meinen, die Bekehrung sei das Werk des freien Willens eines Menschen und das Verdienst selbstgewirkter Besserung der Gesinnung und des Wandels? Wenn wir einmal die Toten aus eigener Macht sich aus ihrem Grabe erheben sehen, dann mögen wir erwarten, dass gottlose Sünder sich aus freiem Antrieb zu Christo bekehren. Nicht vom gesprochenen Wort der Verkündigung, noch vom gelesenen Inhalt der Heiligen Schrift geht die Neubelebung aus, sondern vom Heiligen Geist. Diese Macht ist unwiderstehlich. Alle Kriegsknechte und Hohepriester konnten den Leib Christi nicht im Grabe zurückhalten, der Tod selbst konnte Jesum nicht in seinen Fesseln gefangen führen; und gerade so können weder die Teufel in der Hölle, noch die Gottlosen auf Erden die Gnadenhand Gottes hindern, wenn sie einen Menschen bekehrt. Wenn der allmächtige Gott spricht: „Du musst“, so kann der Mensch nicht sagen: „Ich will nicht.“ Beachte, dass die Kraft, die Christum von den Toten auferweckte, sich herrlich offenbarte. Sie brachte Gott Ehre, aber Schmach den Heerscharen der Bosheit. So wird Gott auch durch die Bekehrung eines jeden Sünders sehr verherrlicht. Es war eine ewige Kraft. „Wir wissen, dass Christus, von den Toten erweckt, hinfort nicht stirbt; der Tod wird hinfort über Ihn nicht herrschen.“ Und wenn wir auferweckt sind von den Toten, so wenden wir uns nicht wieder zu den toten Werken und alten Sünden, sondern leben Gott. „Ich lebe, und ihr sollt auch leben.“ „Denn ihr seid gestorben, und euer Leben ist verborgen mit Christo in Gott.“ „Gleichwie Christus ist auferwecket von den Toten durch die Herrlichkeit des Vaters, also sollen auch wir in einem neuen Leben wandeln.“ Endlich tritt uns in unsrer Schriftstelle der Zusammenhang unsers neuen Lebens mit Jesu entgegen. Dieselbe Kraft, die das Haupt auferweckt hat, wirkt auch das Leben in den Gliedern. Welch ein Segen, dass wir mit und in Christo lebendig gemacht werden! </w:t>
      </w:r>
    </w:p>
    <w:p w14:paraId="6CDC4411" w14:textId="77777777" w:rsidR="00257CEF" w:rsidRDefault="00257CEF" w:rsidP="00257CEF">
      <w:pPr>
        <w:pStyle w:val="berschrift2"/>
      </w:pPr>
      <w:r>
        <w:t>Eph. 2,19</w:t>
      </w:r>
    </w:p>
    <w:p w14:paraId="592C264D" w14:textId="77777777" w:rsidR="00257CEF" w:rsidRDefault="00257CEF" w:rsidP="00257CEF">
      <w:pPr>
        <w:pStyle w:val="StandardWeb"/>
      </w:pPr>
      <w:r>
        <w:rPr>
          <w:rStyle w:val="Fett"/>
        </w:rPr>
        <w:t>„Bürger mit den Heiligen.“</w:t>
      </w:r>
      <w:r>
        <w:t xml:space="preserve"> </w:t>
      </w:r>
    </w:p>
    <w:p w14:paraId="0DC647FE" w14:textId="77777777" w:rsidR="00257CEF" w:rsidRDefault="00257CEF" w:rsidP="00257CEF">
      <w:pPr>
        <w:pStyle w:val="StandardWeb"/>
      </w:pPr>
      <w:r>
        <w:t xml:space="preserve">Was ist damit gemeint, dass wir sollen Bürger sein im Himmel? Es bedeutet, dass wir unter dem himmlischen Regiment stehen. Christus, d er König des Himmels, herrscht in unsern Herzen; wir beten täglich: „Dein Wille geschehe auf Erden, wie im Himmel.“ Die Verheißungen und Verordnungen, die vom Thron der Herrlichkeit ausgehen, werden von uns willig und freudig angenommen; wir gehorchen mit Frohlocken den Befehlen des großen Königs. Dann aber haben wir als Bürger des Neuen Jerusalems auch teil an den Ehren und Würden des Himmels. Die Herrlichkeit, die den verklärten Heiligen zuteil wird, gehört auch uns zu, denn wir sind jetzt schon Kinder Gottes, jetzt schon Prinzen vom höchsten Geblüt; </w:t>
      </w:r>
      <w:r>
        <w:lastRenderedPageBreak/>
        <w:t xml:space="preserve">jetzt schon tragen wir das unbefleckte Kleid der Gerechtigkeit Christi; jetzt schon stehen Engel zu unserem Dienst bereit, Heilige sind unsre Gefährten, Christus ist unser Bruder, Gott ist unser Vater, und eine Krone der Unsterblichkeit ist unser Lohn. Wir haben teil an den Ehrenrechten der Himmelsbürgerschaft, denn wir sind gekommen zu der Versammlung und Gemeinde der Erstgebornen, die im Himmel angeschrieben sind. Als Bürger haben wir auch Miteigentumsrechte an alle Güter des Himmels. Uns gehören seine Perlentore und seine Jaspismauern; uns das himmelblaue Licht der Stadt, die keiner Leuchte oder des Lichts der Sonne bedarf; unser ist der lautere Strom des lebendigen Wassers und die zwölferlei Früchte, die am Holz des Lebens wachsen auf beiden Seiten des Stroms; es ist nichts im Himmel, was nicht uns gehört. „Gegenwärtiges und Zukünftiges,“ alles ist unser. So auch genießen wir als Himmelsbürger des Himmels Freuden. Freut man sich dort über einen Sünder, der Buße tut, über einen verlornen Sohn, der heimkommt, so freuen auch wir uns dessen. Preist und verherrlicht man dort die Größe der siegreichen Gnade, so tun auch wir‘s. Werfen sie dort die Kronen vor Jesu nieder? Auch wir legen Ihm all unsre Ehre zu Füßen. Fühlt man sich dort von seinem Lächeln entzückt? Er ist auch uns, die wir hienieden wohnen, nicht weniger lieblich. Harret man dort seiner zweiten Zukunft entgegen? Auch wir verlangen und sehnen uns nach seiner Erscheinung. Wenn wir denn Bürger mit den Heiligen sind, so sei auch unser Wandel und unser Wirken im Einklang mit unsrer erhabenen Bestimmung. </w:t>
      </w:r>
    </w:p>
    <w:p w14:paraId="0AC4A3F5" w14:textId="77777777" w:rsidR="00257CEF" w:rsidRDefault="00257CEF" w:rsidP="00257CEF">
      <w:pPr>
        <w:pStyle w:val="berschrift2"/>
      </w:pPr>
      <w:r>
        <w:t>Eph. 3,8</w:t>
      </w:r>
    </w:p>
    <w:p w14:paraId="34D2A8D3" w14:textId="77777777" w:rsidR="00257CEF" w:rsidRDefault="00257CEF" w:rsidP="00257CEF">
      <w:pPr>
        <w:pStyle w:val="StandardWeb"/>
      </w:pPr>
      <w:r>
        <w:rPr>
          <w:rStyle w:val="Fett"/>
        </w:rPr>
        <w:t>„Mir, dem allergeringsten unter allen Heiligen, ist gegeben diese Gnade, unter den Heiden zu verkündigen den unausforschlichen Reichtum Christi.“</w:t>
      </w:r>
      <w:r>
        <w:t xml:space="preserve"> </w:t>
      </w:r>
    </w:p>
    <w:p w14:paraId="10A370AF" w14:textId="77777777" w:rsidR="00257CEF" w:rsidRDefault="00257CEF" w:rsidP="00257CEF">
      <w:pPr>
        <w:pStyle w:val="StandardWeb"/>
      </w:pPr>
      <w:r>
        <w:t xml:space="preserve">Der Apostel Paulus fühlte, dass es ein großes Vorrecht sei, das Evangelium verkündigen zu dürfen. Er gab sich seinem Beruf mit inniger Freude hin. Aber obgleich Paulus für diesen seinen Dienst am Worte dankbar war, so diente ihm der Erfolg seiner Arbeit sehr zur Demütigung. Je voller ein Schiff beladen wird, umso tiefer geht es im Wasser. Müßiggänger hegen oft einen hohen Begriff von ihrer Geschicklichkeit, weil sie unerfahren sind; aber wer ernstlich arbeitet, erfährt bald, wie schwach er ist. Wenn ihr nach der Demut trachtet, so unterzieht euch schwerer Arbeit; wollt ihr über eure Nichtigkeit ins klare kommen, so versucht, etwas Großes für Jesum auszurichten. Wenn ihr empfinden wollt, wie so gar ohnmächtig ihr seid ohne den Beistand des lebendigen Gottes, so versucht es besonders mit der Verkündigung der unerforschlichen Reichtümer Christi, so werdet ihr erfahren, wie ihr es vorher nie erfahren habt, was für ein schwaches und elendes Gemächte ihr seid. Obgleich der Apostel solcherweise seine Schwachheit erkannte und bekannte, so war er dennoch nie im Zweifel über den Gegenstand seiner Verkündigung. Von seiner ersten bis zu seiner letzten Predigt verkündigte Paulus Christum, und nichts als Christum. Er verherrlichte das Kreuz und erhöhte Den, der daran sein Blut vergossen hatte. Folge seinem Beispiel in allen deinen persönlichen Bemühungen, die frohe Botschaft des Heils zu verbreiten, und lass den beständig wiederkehrenden Gegenstand deines Wortes „Christum, den Gekreuzigten“ sein. Der Christ sollte den lieblichen Frühlingsblumen gleichen, welche dem Sonnenschein ihre goldnen Kelche öffnen, wie wenn sie sagen wollten: „Erfülle uns mit deinen Strahlen,“ die aber, wenn die Sonne sich hinter Wolken verbirgt, ihre Kelche schließen und traurig ihr Haupt neigen. So sollte der Christ den lieblichen Einfluss seines Jesu empfinden; Jesus muss seine Sonne sein, und er die Blume, die sich zur Sonne der Gerechtigkeit hinneigt. Ach! von Jesu reden, und nur von Ihm, das ist der Gegenstand, der „Samen gibt zu säen und Brot zu essen.“ Das ist die glühende Kohle für die Lippen des Redenden und der Hauptschlüssel zum Herzen der Hörer. </w:t>
      </w:r>
    </w:p>
    <w:p w14:paraId="6926AEBB" w14:textId="77777777" w:rsidR="00257CEF" w:rsidRDefault="00257CEF" w:rsidP="00257CEF">
      <w:pPr>
        <w:pStyle w:val="berschrift2"/>
      </w:pPr>
      <w:r>
        <w:lastRenderedPageBreak/>
        <w:t>Eph. 3,8</w:t>
      </w:r>
    </w:p>
    <w:p w14:paraId="0C0A2EE1" w14:textId="77777777" w:rsidR="00257CEF" w:rsidRDefault="00257CEF" w:rsidP="00257CEF">
      <w:pPr>
        <w:pStyle w:val="StandardWeb"/>
      </w:pPr>
      <w:r>
        <w:rPr>
          <w:rStyle w:val="Fett"/>
        </w:rPr>
        <w:t>„Der unausforschliche Reichtum Christi.“</w:t>
      </w:r>
      <w:r>
        <w:t xml:space="preserve"> </w:t>
      </w:r>
    </w:p>
    <w:p w14:paraId="7DB51346" w14:textId="77777777" w:rsidR="00257CEF" w:rsidRDefault="00257CEF" w:rsidP="00257CEF">
      <w:pPr>
        <w:pStyle w:val="StandardWeb"/>
      </w:pPr>
      <w:r>
        <w:t xml:space="preserve">Mein Meister besitzt Reichtümer, die über alle Zahlenbegriffe hinausgehen, über alles Maß der Vernunft, über alle Träume der Einbildung, über alle Beredsamkeit der Schilderung. Sie sind ganz und gar unausforschlich. Mein Herr ist noch schneller bereit zur Vergebung, als ihr zur Sünde; Er ist williger zur Verzeihung, als ihr zur Übertretung. Mein Meister ist weit geneigter, euren Bedürfnissen zu genügen, als ihr, Ihm dieselben zu bekennen. Duldet nie in eurem Sinne kleinliche Gedanken von meinem Herrn Jesu. Wenn ihr sein Haupt mit einer Krone schmückt, so setzt ihr Ihm nur eine Krone von Silber auf, während Er doch einer goldenen würdig wäre. Mein Meister besitzt Reichtümer der Seligkeit, die Er euch schon jetzt schenken will. Er will euch weiden auf einer grünen Aue und führet euch zum frischen Wasser. Kein Gesang gleicht dem lieblichen Gesang seiner Flöte, wenn Er der Hirte ist, und ihr die Schafe seiner Weide, und ihr euch lagert zu seinen Füßen. Keine Liebe gleicht der seinen, weder Himmel noch Erde besitzen etwas, was ihr von ferne gleich käme. Christum zu erkennen und in Ihm erfunden zu werden, o! das ist Leben, das ist Freude, das ist Mark und Fett, das ist Wein, in welchem keine Hefen sind. Mein Meister ist nicht karg gegen die, die in seinem Dienste stehen; Er beschenkt sie, wie ein König Könige beschenkt; Er gibt ihnen zwei Himmel, einen Himmel hienieden, wo sie Ihm dienen dürfen, und einen Himmel droben, wo sie sich in Ihm freuen mit ungetrübter Freude ewiglich. Sein unausforschlicher Reichtum wird erst in der Ewigkeit nach seiner ganzen Größe erkannt. Auf dem Wege zum Himmel schenkt Er euch alles, was ihr bedürft; Felsen werden eure Feste und Schutz sein; euer Brot wird euch gegeben, euer Wasser habt ihr gewiss; aber dort erst, dort werdet ihr den Lobgesang derer vernehmen, die da triumphieren; das Jauchzen derer, die fröhlich sind, und werdet schauen von Angesicht zu Angesicht den Herrlichen und Einzigen, euren Geliebten. Der unausforschliche Reichtum Christi! das ist die Weise für die Sorgen der Erde und das Lied für die Harfenspieler im Himmel. Herr, unser Vater, lehre uns immer mehr und tiefer den Heiland kennen, so wollen wir die köstliche Botschaft auch andern mitteilen. </w:t>
      </w:r>
    </w:p>
    <w:p w14:paraId="26B164B5" w14:textId="77777777" w:rsidR="00257CEF" w:rsidRDefault="00257CEF" w:rsidP="00257CEF">
      <w:pPr>
        <w:pStyle w:val="berschrift2"/>
      </w:pPr>
      <w:r>
        <w:t>Eph. 3,17</w:t>
      </w:r>
    </w:p>
    <w:p w14:paraId="7E714C64" w14:textId="77777777" w:rsidR="00257CEF" w:rsidRDefault="00257CEF" w:rsidP="00257CEF">
      <w:pPr>
        <w:pStyle w:val="StandardWeb"/>
      </w:pPr>
      <w:r>
        <w:rPr>
          <w:rStyle w:val="Fett"/>
        </w:rPr>
        <w:t>„Und Christum zu wohnen durch den Glauben in euren Herzen.“</w:t>
      </w:r>
      <w:r>
        <w:t xml:space="preserve"> </w:t>
      </w:r>
    </w:p>
    <w:p w14:paraId="5B8C93F5" w14:textId="77777777" w:rsidR="00257CEF" w:rsidRDefault="00257CEF" w:rsidP="00257CEF">
      <w:pPr>
        <w:pStyle w:val="StandardWeb"/>
      </w:pPr>
      <w:r>
        <w:t xml:space="preserve">Es ist über alles wünschenswert, dass wir als Gläubige die Person des Herrn Jesu stets vor Augen haben, um dadurch unsre Liebe gegen Ihn anzufachen, und unsre Erkenntnis seines Wesens zu fördern. Wollte Gott, dass wir alle, die wir sein Wort lesen, als fleißige Zuhörer die Hochschule Jesu besuchten, als Beflissene des Gesetzbuchs Christi, als Mitglieder der Fakultät seiner Gemeinschaft, entschlossen, in der Wissenschaft des Kreuzes den Doktorgrad zu erlangen. Wenn wir aber den Herrn Jesum stets in unsrer Nähe haben wollen, so muss unser Herz stets von Ihm erfüllt sein, wallen von seiner Liebe bis zum Überströmen; darum bittet der Apostel: „Christum zu wohnen in euren Herzen.“ Sehet, wie nahe er wünschte, dass Jesus euch sein sollte! Ihr könnt einen Gegenstand nicht näher haben, als wenn ihr ihn in euer Herz selber einschließen könnt. „Christum zu wohnen;“ nicht dass Er euch von Zeit zu Zeit besuche, wie ein Freund gelegentlich in ein Haus eintritt und über Nacht bleibt; sondern dass Er möge wohnen bleiben; dass Jesus der Herr und Eigentümer eures innersten Wesens werde ewiglich. Achtet auf die Worte: zu wohnen in euren Herzen, diesem vorzüglichsten Aufenthaltsort im Hause des menschlichen Wesens; nicht bloß in euren Gedanken, sondern in eurer Liebe; nicht bloß im beschaulichen Leben eures Gemüts, sondern in dem Leben und Bewegen eures Herzens. Wir sollten uns nach einer Liebe zu Christo vom allerbeständigsten Charakter sehnen, nicht nach einer Liebe, die aufflackert und bald wieder erstirbt in die </w:t>
      </w:r>
      <w:r>
        <w:lastRenderedPageBreak/>
        <w:t xml:space="preserve">Dunkelheit etlicher verlorner Funken, sondern nach einer stetigen Flamme, genährt von heiligem Brennstoff, wie das Feuer auf dem Altar, das nie erlöschen durfte. Das kann nur durch den Glauben zustande kommen. Der Glaube muss stark sein, sonst ist die Liebe nicht brünstig; die Wurzel der Blume muss gesund sein, sonst dürfen wir nicht erwarten, dass sie lieblich blühe. Der Glaube ist die Wurzel der Lilie, und die Liebe ist ihre Blüte. Nun, liebe Seele, der Herr Jesus kann nicht in der Liebe deines Herzens wohnen, wenn du Ihn nicht mächtig festhältst durch deines Herzens Glauben; und darum bitte, dass du allezeit auf Christum vertrauen mögest, auf dass deine Liebe zu Ihm beständig sei. </w:t>
      </w:r>
    </w:p>
    <w:p w14:paraId="3B15131E" w14:textId="77777777" w:rsidR="00257CEF" w:rsidRDefault="00257CEF" w:rsidP="00257CEF">
      <w:pPr>
        <w:pStyle w:val="berschrift2"/>
      </w:pPr>
      <w:r>
        <w:t>Eph. 3,19</w:t>
      </w:r>
    </w:p>
    <w:p w14:paraId="328B3C11" w14:textId="77777777" w:rsidR="00257CEF" w:rsidRDefault="00257CEF" w:rsidP="00257CEF">
      <w:pPr>
        <w:pStyle w:val="StandardWeb"/>
      </w:pPr>
      <w:r>
        <w:rPr>
          <w:rStyle w:val="Fett"/>
        </w:rPr>
        <w:t>„Die Liebe Christi, die alle Erkenntnis übertrifft.“</w:t>
      </w:r>
      <w:r>
        <w:t xml:space="preserve"> </w:t>
      </w:r>
    </w:p>
    <w:p w14:paraId="228C2DAC" w14:textId="77777777" w:rsidR="00257CEF" w:rsidRDefault="00257CEF" w:rsidP="00257CEF">
      <w:pPr>
        <w:pStyle w:val="StandardWeb"/>
      </w:pPr>
      <w:r>
        <w:t xml:space="preserve">Die Liebe Christi übertrifft in ihrer Zartheit, in ihrem Reichtum, in ihrer Größe und Treue alle menschliche Fassungskraft. Wo fände man Worte und Ausdrücke, die seine unvergleichliche, seine unerreichbare Liebe gegen die Menschenkinder beschreiben könnten? Sie ist so weit und unabsehbar groß! Gleichwie die Schwalbe das Wasser nur mit den Spitzen ihrer Flügel berührt und sich nicht in seine Tiefen taucht, so berührt jedes Wort der Schilderung nur die Oberfläche, und die unermesslichen Tiefen liegen darunter. Wohl singt mit Recht der Dichter: </w:t>
      </w:r>
    </w:p>
    <w:p w14:paraId="76C0DC9F" w14:textId="77777777" w:rsidR="00257CEF" w:rsidRDefault="00257CEF" w:rsidP="00257CEF">
      <w:pPr>
        <w:pStyle w:val="StandardWeb"/>
      </w:pPr>
      <w:r>
        <w:t xml:space="preserve">„Unergründlich Meer der Liebe! </w:t>
      </w:r>
      <w:r>
        <w:br/>
        <w:t xml:space="preserve">Abgrund aller Liebeswonne! </w:t>
      </w:r>
      <w:r>
        <w:br/>
        <w:t xml:space="preserve">Du, der Liebe Lebens-Sonne!“ </w:t>
      </w:r>
    </w:p>
    <w:p w14:paraId="5FDCC85B" w14:textId="77777777" w:rsidR="00257CEF" w:rsidRDefault="00257CEF" w:rsidP="00257CEF">
      <w:pPr>
        <w:pStyle w:val="StandardWeb"/>
      </w:pPr>
      <w:r>
        <w:t xml:space="preserve">Denn diese Liebe Christi ist in Wahrheit unermesslich und unergründlich. Wer kann sie fassen? Ehe wir uns von der Liebe Jesu einen rechten Begriff machen könnten, müssten wir seine frühere Herrlichkeit in seiner erhabenen Majestät kennen lernen und müssten verstehen lernen die ganze tiefe der Erniedrigung in seiner Menschwerdung auf Erden. Aber wer kann uns unterweisen von der Hoheit Christi? Als Er auf dem Stuhl saß im höchsten Himmel, da war Er wahrer Gott aus wahrem Gott; durch Ihn sind alle Himmel gemacht mit allen ihren Heerscharen. Sein allmächtiger Arm erhielt den Weltkreis; das Lob der Cherubim und Seraphim umwogte Ihn ohne Aufhören; das volle Jubelgetöne des Halleluja-Gesanges aller Himmelsräume ergoß sich ununterbrochen vor seinem Thron; Er herrschte hoch erhaben über allen seinen Geschöpfen, Gott über alles, hochgelobt in Ewigkeit. Wer kann die Höhe seines Ruhms aussagen? Aber wer vermag auch die Tiefe zu beschreiben, in die Er hinabstieg? Ein Mensch zu werden, das war schon viel, ein Mann der Schmerzen zu werden, weit mehr; zu bluten, zu leiden und zu sterben, das war viel für Den, der Gottes Sohn genannt war, aber so unaussprechliche Angst ertragen, solch einen Tod der Schmach und des Verrats erleiden zu müssen, das ist ein Tiefe der erbarmenden Liebe, welche auch das begeistertste Gemüt in Ewigkeit nie zu ergründen vermag. Das ist Liebe! und wahrlich eine Liebe, „die alle Erkenntnis übertrifft.“ O, dass doch diese Liebe unsre Herzen erfüllte mit anbetendem Dank, und uns zu lebendigen Zeugnissen ihrer Allmacht erhöbe! </w:t>
      </w:r>
    </w:p>
    <w:p w14:paraId="33FF29FE" w14:textId="77777777" w:rsidR="00257CEF" w:rsidRDefault="00257CEF" w:rsidP="00257CEF">
      <w:pPr>
        <w:pStyle w:val="berschrift2"/>
      </w:pPr>
      <w:r>
        <w:t>Eph. 4,15</w:t>
      </w:r>
    </w:p>
    <w:p w14:paraId="5EFAD46E" w14:textId="77777777" w:rsidR="00257CEF" w:rsidRDefault="00257CEF" w:rsidP="00257CEF">
      <w:pPr>
        <w:pStyle w:val="StandardWeb"/>
      </w:pPr>
      <w:r>
        <w:rPr>
          <w:rStyle w:val="Fett"/>
        </w:rPr>
        <w:t>„Wachsen in allen Stücken an Dem, der das Haupt ist, Christus.“</w:t>
      </w:r>
      <w:r>
        <w:t xml:space="preserve"> </w:t>
      </w:r>
    </w:p>
    <w:p w14:paraId="57B47406" w14:textId="77777777" w:rsidR="00257CEF" w:rsidRDefault="00257CEF" w:rsidP="00257CEF">
      <w:pPr>
        <w:pStyle w:val="StandardWeb"/>
      </w:pPr>
      <w:r>
        <w:t xml:space="preserve">Manche Christen bleiben unentwickelt und zwerghaft in geistlichen Dingen, so dass sie Jahr um Jahr denselben Zustand wahrnehmen lassen. Sie bleiben an Dem, doch sie „wachsen“ nicht „in allen Stücken an Dem, der das Haupt ist.“ Aber sollten wir beim „Gras“ stehen bleiben, wo wir könnten in „die Ähren“ treiben, und vielleicht gar zum „vollen Weizen in den </w:t>
      </w:r>
      <w:r>
        <w:lastRenderedPageBreak/>
        <w:t xml:space="preserve">Ähren“ heranreifen? Sollten wir‘s dabei bewenden lassen, dass wir an Christum glauben und sagen: „Ich bin geborgen,“ und nicht viel mehr wünschen, aus eigener Erfahrung mehr von der Fülle kennen zu lernen, die sich in Ihm vorfindet? Es soll allerdings nicht so sein, wir sollen als kluge Kaufleute auf dem himmlischen Markt danach streben, reich zu werden in der Erkenntnis Jesu Christi. Es ist ganz recht und gut, wenn man anderer Leute Weinberg hütet, aber nur dürfen wir darüber nicht unser eigenes geistiges Wachstum und die Förderung unserer Reife vernachlässigen. Warum sollte es denn in unseren Herzen stets öder Winter bleiben? Wir müssen eine Saatzeit haben, das ist wohl wahr; aber, o, dass doch ein Frühling käme, ja, noch mehr, ein fruchtbarer Sommer, der uns eine reichliche und frühe Ernte verheißt! Wenn wir unter der Gnade reif werden wollen, so müssen wir zu Jesu kommen, in seine Gegenwart, müssen zeitigen in dem Sonnenschein seines milden Lächelns. Wir müssen liebliche Gemeinschaft mit Ihm pflegen. Wir müssen den Anblick seines Angesichts aus der Ferne aufgeben und nahe herzutreten, und wie Johannes das Haupt an seinen Busen schmiegen; alsdann werden wir erfahren, dass wir zunehmen in der Heiligung, in der Liebe, im Glauben, in der Hoffnung, ja, in jeder köstlichen Gabe. Gleichwie die Sonne zuerst nur den Gipfeln hoher Berge aufgeht, und sie mit ihren Strahlen vergoldet, und so dem Auge des Wanderers einen unvergleichlichen Anblick bereitet: so ist‘s eine der wonnevollsten Erfahrungen in der Welt, wenn man die feurige Glut vom Lichte des Geistes das Haupt eines Heiligen verklären sieht, der in geistlicher Gestalt, einem Paulus gleich, alle seine Genossen überragt, bis dass er gleich einem mächtigen, schneebedeckten Alpenriesen vor seinen Miterwählten die Strahlen der Sonne der Gerechtigkeit wiederstrahlt, und den Schimmer seines Glanzes hoch aufleuchten lässt, dass alle es sehen und ihren Vater im Himmel preisen können. </w:t>
      </w:r>
    </w:p>
    <w:p w14:paraId="40D3F1E1" w14:textId="77777777" w:rsidR="00257CEF" w:rsidRDefault="00257CEF" w:rsidP="00257CEF">
      <w:pPr>
        <w:pStyle w:val="berschrift2"/>
      </w:pPr>
      <w:r>
        <w:t>Eph. 4,30</w:t>
      </w:r>
    </w:p>
    <w:p w14:paraId="1DF32D91" w14:textId="77777777" w:rsidR="00257CEF" w:rsidRDefault="00257CEF" w:rsidP="00257CEF">
      <w:pPr>
        <w:pStyle w:val="StandardWeb"/>
      </w:pPr>
      <w:r>
        <w:rPr>
          <w:rStyle w:val="Fett"/>
        </w:rPr>
        <w:t>„Betrübet nicht den Heiligen Geist.“</w:t>
      </w:r>
      <w:r>
        <w:t xml:space="preserve"> </w:t>
      </w:r>
    </w:p>
    <w:p w14:paraId="1527CB93" w14:textId="77777777" w:rsidR="00257CEF" w:rsidRDefault="00257CEF" w:rsidP="00257CEF">
      <w:pPr>
        <w:pStyle w:val="StandardWeb"/>
      </w:pPr>
      <w:r>
        <w:t xml:space="preserve">Alles, was der Gläubige Gutes hat, stammt von Christo und ist seine Gabe, aber es kommt ihm einzig und allein durch die Vermittelung des Geistes aller Gnade zu. Und weil also alle Segnungen dir durch den Heiligen Geist zufließen, so kann auch kein Gutes an heiligen Gedanken, an inbrünstiger Andacht, an Werken der Liebe von dir ausgehen, ohne dass es in dir gewirkt würde durch die heiligende Kraft desselben Geistes. Selbst wenn der gute Same in dich ist gelegt worden, so bleibt derselbe dennoch schlummernd liegen, wenn Er nicht in dir wirket beides, das Wollen und das Vollbringen, nach seinem Wohlgefallen. Möchtest du gern für Jesum Christum Zeugnis ablegen, wie ist das anders möglich als dadurch, dass der Heilige Geist deine Zunge berührt? Möchtest du gern beten? Ach, was ist doch unser Beten so matt und träge, wenn nicht der Heilige Geist für uns ins Mittel tritt! Möchtest du gern der Sünde absterben? Möchtest du geheiligt werden? Möchtest du deinem Herrn und Meister nachfolgen? Möchtest du gern erhoben werden ins höhere Wesen des geistlichen Lebens? Sehnst du dich danach, den Engeln Gottes gleich zu werden und erfüllt zu sein mit Eifer und Feuer für deines Herrn Sache? Das alles vermagst du nicht ohne den Heiligen Geist: „Ohne mich könnt ihr nichts tun.“ O Rebe, du kannst keine Frucht bringen ohne den Saft vom Weinstock! O Kind Gottes, du hast kein Leben in dir, wenn du ferne bist von dem Leben, das Gott dir schenkt durch seinen Heiligen Geist! Darum wollen wir Ihn nicht betrüben, wir wollen Ihn nicht zum Zorn reizen mit unsrer Sünde. Wir wollen seine zartesten Regungen und Bewegungen in unsrer Seele nicht auslöschen; wir wollen jeder seiner Eingebungen Gehör geben, und bereitwillig jeder seiner Forderungen folgen. Wenn der Heilige Geist in Wahrheit solche Macht hat, so wollen wir nichts unternehmen ohne Ihn; wir wollen uns in kein Vorhaben einlassen, an kein Unternehmen Hand anlegen, und kein Werk zu Ende bringen, ohne Ihn um seinen Segen anzuflehen. Bringen wir Ihm die gebührende Huldigung dar, indem </w:t>
      </w:r>
      <w:r>
        <w:lastRenderedPageBreak/>
        <w:t xml:space="preserve">wir unsre gänzliche Ohnmacht ohne Ihn offen bekennen und aufrichtig fühlen, und uns allein auf Ihn verlassen; und unser Gebet sei: „Tue Du mein Herz und mein ganzes Wesen Dir auf, und mache Wohnung in mir, und Dein freudiger Geist erhalte mich, nachdem ich denselbigen Geist empfangen habe in meinem inwendigen Menschen.“ </w:t>
      </w:r>
    </w:p>
    <w:p w14:paraId="32B98D36" w14:textId="77777777" w:rsidR="00257CEF" w:rsidRDefault="00257CEF" w:rsidP="00257CEF">
      <w:pPr>
        <w:pStyle w:val="berschrift2"/>
      </w:pPr>
      <w:r>
        <w:t>Eph. 5,25</w:t>
      </w:r>
    </w:p>
    <w:p w14:paraId="136B1D0C" w14:textId="77777777" w:rsidR="00257CEF" w:rsidRDefault="00257CEF" w:rsidP="00257CEF">
      <w:pPr>
        <w:pStyle w:val="StandardWeb"/>
      </w:pPr>
      <w:r>
        <w:rPr>
          <w:rStyle w:val="Fett"/>
        </w:rPr>
        <w:t>„Ihr Männer, liebt eure Frauen, gleichwie Christus auch geliebt hat die Gemeinde.“</w:t>
      </w:r>
      <w:r>
        <w:t xml:space="preserve"> </w:t>
      </w:r>
    </w:p>
    <w:p w14:paraId="0F461354" w14:textId="77777777" w:rsidR="00257CEF" w:rsidRDefault="00257CEF" w:rsidP="00257CEF">
      <w:pPr>
        <w:pStyle w:val="StandardWeb"/>
      </w:pPr>
      <w:r>
        <w:t xml:space="preserve">Welches köstliche Vorbild gibt doch Christus seinen Jüngern! Wenige Lehrer dürfen wohl sagen: „Wollt ihr tun nach meiner Lehre, so folget meinem Wandel nach.“ Weil aber das Leben Jesu eine genaue Ausprägung aller vollkommenen Tugend ist, so darf Er auf sein eigenes Leben hinweisen als auf das Urbild der Heiligkeit, während Er zugleich als Lehrer der Tugend ein Muster der Vollkommenheit ist. Der Christ sollte sich kein geringeres Vorbild zur Nachahmung wählen, als Christum selber. Als Haupt seiner Frau und seiner Familie hat der Christ sein Augenmerk auf das Vorbild Jesu Christi zu richten, und dasselbe getreu nachzumalen. Der wahrhafte Christ soll seiner Frau das sein, was Christus seiner Gemeinde ist. Die Liebe des Mannes ist derart, dass er seine Frau allem andern vorzieht. Der Herr Jesus hegt für seine Gemeinde eine ganz besondere Zuneigung, die Er ihr vor der übrigen Menschheit zuwendet: „Ich bitte für sie, und bitte nicht für die Welt.“ Die auserwählte Gemeinde ist der Liebling des Himmels, der Schatz Christi, die Krone seines Hauptes, die goldne Spange um seinen Arm, das Brustschildlein auf seinem Herzen, der Mittelpunkt und das Herzblatt seiner Liebe. Der Mann sollte seine Frau lieben mit einer beständigen Liebe, denn also liebt auch der Herr Jesus seine Gemeinde. Er ist nicht wandelbar in seiner Zuneigung; Er äußert wohl dieses Wohlwollen in verschiedener Weise, aber die Liebe selber bleibt unverwandt dieselbe. Der Mann soll seine Frau lieben mit einer dauernden Liebe, denn nichts „mag uns scheiden von der Liebe Gottes, die in Christo Jesu ist, unserem Herrn.“ Ein treuer Ehemann liebt seine Frau mit einer herzlichen, inbrünstigen und starken Liebe. Die Liebe darf kein bloßer Lippendienst sein. O Geliebte, was hätte Christus wohl mehr tun können, um seine Liebe zu beweisen, als was Er getan hat? Der Herr Jesus hat eine wonnigliche Liebe gegen seine Schwester-Braut; Er schätzt ihre Liebe hoch und freut sich darüber mit liebendem Wohlgefallen. Gläubige Seele, bewunderst du die Liebe Jesu? Herrscht in deinem Hause das Gesetz der Liebe nach dem Wort: „Gleichwie Christus auch geliebt hat die Gemeinde?“ </w:t>
      </w:r>
    </w:p>
    <w:p w14:paraId="0E603950" w14:textId="77777777" w:rsidR="00257CEF" w:rsidRDefault="00257CEF" w:rsidP="00257CEF">
      <w:pPr>
        <w:pStyle w:val="berschrift2"/>
      </w:pPr>
      <w:r>
        <w:t>Eph. 6,18</w:t>
      </w:r>
    </w:p>
    <w:p w14:paraId="1C836398" w14:textId="77777777" w:rsidR="00257CEF" w:rsidRDefault="00257CEF" w:rsidP="00257CEF">
      <w:pPr>
        <w:pStyle w:val="StandardWeb"/>
      </w:pPr>
      <w:r>
        <w:rPr>
          <w:rStyle w:val="Fett"/>
        </w:rPr>
        <w:t>„Und betet stets.“</w:t>
      </w:r>
      <w:r>
        <w:t xml:space="preserve"> </w:t>
      </w:r>
    </w:p>
    <w:p w14:paraId="7790742A" w14:textId="77777777" w:rsidR="00257CEF" w:rsidRDefault="00257CEF" w:rsidP="00257CEF">
      <w:pPr>
        <w:pStyle w:val="StandardWeb"/>
      </w:pPr>
      <w:r>
        <w:t xml:space="preserve">Wie viel Gebete haben wir hinaufgeschickt seit dem ersten Augenblick, wo wir zu beten anfingen! Unser erstes Gebet war ein Gebet für uns; wir flehten zu Gott, Er wolle uns gnädig sein und tilgen unsre Sünde. Er erhörte uns. Nachdem Er unsre Missetat vertilgt hatte wie eine Wolke, kamen wir mit andern Anliegen vor Ihn. Wir beten um die Gnade der Heiligung, um die Gnade der Führung und Bewahrung; es drängt uns, Ihn anzuflehen um eine neue Versicherung des Glaubens, um die trostreiche Aneignung der Verheißung, um Erlösung in der Stunde der Anfechtung, um Stärkung in unserem Beruf und um Hilfe zur Zeit der Trübsal. Wir fühlen uns genötigt, bei Gott beständig anzuklopfen in allerlei Anliegen unsers Herzens, wie unabtreibliche Bettler, deren Bedürfnisse nie ein Ende nehmen. Bezeugt‘s nur, ihr Kinder Gottes: ihr seid nie imstande gewesen, von anderswo her etwas für eure Seelen zu erlangen. All das Brot, das eure Seele gegessen hat, ist vom Himmel herabgekommen, und all das Wasser, das sie getrunken hat, ist dem lebendigen Fels entquollen, dem Fels Christus Jesus, </w:t>
      </w:r>
      <w:r>
        <w:lastRenderedPageBreak/>
        <w:t xml:space="preserve">unserem Herrn. Eure Seele ist nie durch sich selber reich geworden; sie war ein Gast der täglichen Güte Gottes; und darum sind eure Gebete um eine unabsehbare Reihe geistlicher Gnaden-Güter zum Himmel aufgestiegen. Eure Bedürfnisse waren endlos, und darum sind auch die Gnadengeschenke unendlich groß geworden; und eure Bitten waren so mannigfaltig als die Erhörungen unzählbar. Hast du also nicht Ursache, zu bekennen: „Gelobet sei der Herr, denn Er hat erhört die Stimme meines Flehens?“ Denn so viele deiner Gebete waren, so viel ist dir von Gott Erhörung geworden. Er hat dich erhört zur Zeit der Trübsal, Er hat dich gestärkt, und ist dir beigestanden, auch da, wo du Ihn verunehrt hast durch dein Zagen und Zweifeln vor dem Gnadenthron. Bedenke dies und lass dein Herz erfüllt werden mit Dank gegen Gott, der dein armes, schwaches Flehen so gnädiglich erhört hat. „Lobe der Herrn, meine Seele, und vergiss nicht, was Er dir Gutes getan hat.“ </w:t>
      </w:r>
    </w:p>
    <w:p w14:paraId="7BC56711" w14:textId="77777777" w:rsidR="00257CEF" w:rsidRDefault="00257CEF" w:rsidP="00257CEF">
      <w:pPr>
        <w:pStyle w:val="StandardWeb"/>
      </w:pPr>
      <w:r>
        <w:t>„Wenn am stärksten geh‘n die Wogen,</w:t>
      </w:r>
      <w:r>
        <w:br/>
        <w:t xml:space="preserve">Wenn, von stiller Macht gezogen, </w:t>
      </w:r>
      <w:r>
        <w:br/>
        <w:t xml:space="preserve">Deine Seele aufwärts dringt, </w:t>
      </w:r>
      <w:r>
        <w:br/>
        <w:t xml:space="preserve">Nach dem einen Höchsten ringt: </w:t>
      </w:r>
      <w:r>
        <w:br/>
        <w:t xml:space="preserve">Bete nur! Bete nur!“ </w:t>
      </w:r>
    </w:p>
    <w:p w14:paraId="3C582E76" w14:textId="77777777" w:rsidR="00257CEF" w:rsidRDefault="00257CEF" w:rsidP="00257CEF">
      <w:pPr>
        <w:pStyle w:val="berschrift1"/>
        <w:rPr>
          <w:sz w:val="48"/>
        </w:rPr>
      </w:pPr>
      <w:r>
        <w:t>Philipperbrief (Andachten)</w:t>
      </w:r>
    </w:p>
    <w:p w14:paraId="1DFB2A54" w14:textId="77777777" w:rsidR="00257CEF" w:rsidRDefault="00257CEF" w:rsidP="00257CEF">
      <w:pPr>
        <w:pStyle w:val="berschrift2"/>
      </w:pPr>
      <w:r>
        <w:t>Philipper 1, 21.</w:t>
      </w:r>
    </w:p>
    <w:p w14:paraId="47939A9A" w14:textId="77777777" w:rsidR="00257CEF" w:rsidRDefault="00257CEF" w:rsidP="00257CEF">
      <w:pPr>
        <w:pStyle w:val="StandardWeb"/>
      </w:pPr>
      <w:r>
        <w:rPr>
          <w:rStyle w:val="Fett"/>
        </w:rPr>
        <w:t>„Christus ist mein Leben.“</w:t>
      </w:r>
      <w:r>
        <w:t xml:space="preserve"> </w:t>
      </w:r>
    </w:p>
    <w:p w14:paraId="049EE7BB" w14:textId="77777777" w:rsidR="00257CEF" w:rsidRDefault="00257CEF" w:rsidP="00257CEF">
      <w:pPr>
        <w:pStyle w:val="StandardWeb"/>
      </w:pPr>
      <w:r>
        <w:t xml:space="preserve">Nicht von Anfang an lebt der Gläubige ein Leben aus Christo. Ein solches Leben beginnt erst, wenn der Heilige Geist ihm die Sünde aufdeckt und ihm durch die Wirkung der Gnade zeigt, wie der sterbende Heiland seine Schuld versöhnt hat. Mit dem Augenblick der neuen, himmlischen Geburt fängt der Mensch an, in und mit Christo zu leben. Jesus ist denen, die da glauben, die eine köstliche Perle, um deretwillen wir alles, was wir haben, freudig hingeben. Er hat unsre Liebe so völlig gewonnen, dass unser Herz ganz allein nur für Ihn lebt; zu seiner Ehre wollen wir leben, um seines Evangeliums willen gehen wir willig in den Tod; Er ist der Maßstab unsers Wandels, das erhabene Vorbild, nach welchem wir unsern inwendigen Menschen zu vervollkommnen trachten. Des Apostels Paulus Worte sagen weit mehr, als die meisten Menschen ahnen; sie bezeugen: Zweck und Ziel seines Lebens war Christus; ja, noch mehr, Jesus war für ihn das Leben selber; wie ein Heiliger aus der ersten christlichen Zeit es ausdrückt: Er aß und trank und schlief ein ewiges Leben. Jesus war geradezu sein Odem, die Seele seiner Seele, das Herz seines Herzens, das Leben seines Lebens. Kannst du sagen, dein Leben reiche so weit hinan? Kannst du sagen, Christus sei dein Leben? Ist dir dein Beruf lieb um Christi willen? Treibst du ihn nicht bloß, um dich emporzuarbeiten und den Deinen ein bequemes Dasein zu sichern? Fragst du dich auch: „Ist dies mein Hauptbeweggrund?“ Für einen Christen ist er‘s. Er bezeugt, er lebe nur Christum; wie darf er dann noch für etwas andres leben, ohne damit sich eines geistlichen Ehebruchs schuldig zu machen? Viele streben diesem Ziele nach; wer aber darf behaupten, er habe so ganz für Christum gelebt, wie der Apostel? Und dennoch ist das wahre Leben eines Christen seine Quelle und sein Fortgang, sein Zweck und sein Ziel, in einem Wort zusammen gefasst: Jesus Christus. O Herr, nimm mich an; hier komme ich und flehe vor Dir, lass mich in Dir und für Dich leben. Brauche mich nach Deinem Wohlgefallen Dir zum Dienst oder zum Opfer, gleich dem Farren, der zwischen Pflug und Altar steht; und mein Wahlspruch sei: „Zu beidem bereit.“ </w:t>
      </w:r>
    </w:p>
    <w:p w14:paraId="5F2CA5FB" w14:textId="77777777" w:rsidR="00257CEF" w:rsidRDefault="00257CEF" w:rsidP="00257CEF">
      <w:pPr>
        <w:pStyle w:val="berschrift2"/>
      </w:pPr>
      <w:r>
        <w:lastRenderedPageBreak/>
        <w:t>Philipper 1, 21.</w:t>
      </w:r>
    </w:p>
    <w:p w14:paraId="4EE87F1A" w14:textId="77777777" w:rsidR="00257CEF" w:rsidRDefault="00257CEF" w:rsidP="00257CEF">
      <w:pPr>
        <w:pStyle w:val="StandardWeb"/>
      </w:pPr>
      <w:r>
        <w:rPr>
          <w:rStyle w:val="Fett"/>
        </w:rPr>
        <w:t>„Sterben ist mein Gewinn.“</w:t>
      </w:r>
      <w:r>
        <w:t xml:space="preserve"> </w:t>
      </w:r>
    </w:p>
    <w:p w14:paraId="4860D805" w14:textId="77777777" w:rsidR="00257CEF" w:rsidRDefault="00257CEF" w:rsidP="00257CEF">
      <w:pPr>
        <w:pStyle w:val="StandardWeb"/>
      </w:pPr>
      <w:r>
        <w:t xml:space="preserve">Christus ist mein Leben, und Sterben ist mein Gewinn. Wie bedeutungsvoll folgen hier diese Worte unmittelbar aufeinander: „Leben,“ „Sterben.“ Nur drei Buchstaben stehen dazwischen, und wie es in den Worten ist, so ist‘s auch in der Wirklichkeit. Wie nah sind Leben und Tod beisammen! Das Leben ist des Todes Vorhof; und unsre Pilgrimschaft auf Erden ist nur eine Reise zum Grab. Der Puls, der unser Dasein fristet, schlägt nur unsern Todesmarsch, und das Blut, das unser Leben erhält, schwemmt es den Tiefen des Todes zu. Heute sehen wir unsre Freunde in der Blüte der Kraft; morgen vernehmen wir die Nachricht ihres Todes. Gestern boten wir dem Starken noch die Hand, und heute drücken wir ihm die Augen zu. Mancher fährt im glänzenden und wohlgepolsterten Staatswagen durch die Straßen, und nach wenigen Stunden bringt ihn die schwarze Leichenbahre zur letzten Ruhestätte aller Lebendigen. O, wie eng ist der Tod mit dem Leben verknüpft! Das Lamm, das jetzt noch auf der Wiese hüpft, wird bald unter dem Messer verbluten. Der Ochse, der auf den Fluren weidet, wird fett für die Schlachtbank. Bäume wachsen, dass man sie fällen möge. Ja, und noch an größere Dinge tritt der Tod heran. Weltreiche entstehen und blühen, sie blühen dem Verfall entgegen, sie erheben sich zum Sturz. Wie oft schlagen wir das Buch der Geschichte auf und lesen vom Werden und Vergehen der Staaten. Wir hören von der Krönung und dem Tode der Könige. Der Tod ist der schwarze Diener, der hinter dem Wagen des Lebens her reitet. Siehe das Leben! und der Tod ist dicht hinter ihm! </w:t>
      </w:r>
    </w:p>
    <w:p w14:paraId="464C0DE9" w14:textId="77777777" w:rsidR="00257CEF" w:rsidRDefault="00257CEF" w:rsidP="00257CEF">
      <w:pPr>
        <w:pStyle w:val="StandardWeb"/>
      </w:pPr>
      <w:r>
        <w:t xml:space="preserve">Aber, Gott sei Lob und Dank! Es gibt noch einen Ort, wo der Tod nicht des Lebens Bruder ist, wo das Leben allein herrscht; wo dem Wörtlein „Leben“ keine Silbe „Tod“ mehr nachfolgt. Es gibt ein Land, wo kein Todesröcheln mehr ist, wo kein Trauerschleier mehr gewoben wird, wo keine Gräber mehr geschmückt werden. O seliges Land über den Wolken! Wenn wir dich erreichen wollen, müssen wir sterben. Wenn wir aber nach dem Tod zur Herrlichkeit des ewigen Lebens eingehen, wenn wir Den, der uns vom Tode errettet und zum Leben berufen hat, dürfen schauen mit diesen unsern Augen als Den, der des Todes Gewalt und die Schlüssel des ewigen Lebens hat, und Ihn lieben und loben dürfen in Ewigkeit: dann dürfen wir ausrufen: „Sterben ist mein Gewinn!“ </w:t>
      </w:r>
    </w:p>
    <w:p w14:paraId="6EBE722B" w14:textId="77777777" w:rsidR="00257CEF" w:rsidRDefault="00257CEF" w:rsidP="00257CEF">
      <w:pPr>
        <w:pStyle w:val="berschrift2"/>
      </w:pPr>
      <w:r>
        <w:t>Philipper 1, 23.</w:t>
      </w:r>
    </w:p>
    <w:p w14:paraId="1B2EC340" w14:textId="77777777" w:rsidR="00257CEF" w:rsidRDefault="00257CEF" w:rsidP="00257CEF">
      <w:pPr>
        <w:pStyle w:val="StandardWeb"/>
      </w:pPr>
      <w:r>
        <w:rPr>
          <w:rStyle w:val="Fett"/>
        </w:rPr>
        <w:t>„Bei Christus sein.“</w:t>
      </w:r>
      <w:r>
        <w:t xml:space="preserve"> </w:t>
      </w:r>
    </w:p>
    <w:p w14:paraId="6C0529D1" w14:textId="77777777" w:rsidR="00257CEF" w:rsidRDefault="00257CEF" w:rsidP="00257CEF">
      <w:pPr>
        <w:pStyle w:val="StandardWeb"/>
      </w:pPr>
      <w:r>
        <w:t xml:space="preserve">„Bei Christus sein . “ Wer kann dies fassen, als allein der Christ? Das ist ein Himmel, um den sich die irdisch Gesinnten nie kümmern. Sie wissen nicht, welche Fülle sich in dem einen Wort zusammendrängt „bei Christus sein.“ Aber dem Gläubigen sind diese Worte ein Inhalt aller Seligkeit. Nimm nur einen der vielen köstlichen Gedanken, die das Wort darbietet: der Anblick Christi . „Deine Augen werden den König sehen in Seiner Schöne.“ Wir haben von Ihm gehört und können sprechen: „Welchen wir nicht gesehen und doch lieb haben.“ Dann aber „werden wir Ihn sehen .“ Ja, wir werden den erhöhten Heiland wahrhaftig schauen. Vergegenwärtigt euch diesen Gedanken. Liegt nicht ein ganzer Himmel darin? Du wirst die Hände sehen, die für dich an‘s Kreuz genagelt worden sind; du wirst das dornengekrönte Haupt erblicken und mit der ganzen blutgewaschenen Schar wirst du dich in tiefer Ehrfurcht vor Ihm beugen, der sich um deinetwillen in die tiefste Erniedrigung beugte. Der Glaube ist köstlich; was muss es aber erst um das Schauen sein? Jesus im Spiegel des Glaubens als das Lamm Gottes zu erblicken, das erfüllt die Seele mit einer unaussprechlichen Freude; aber ihn zu schauen von Angesicht zu Angesicht, in Seine Augen zu blicken, Seine Stimme zu </w:t>
      </w:r>
      <w:r>
        <w:lastRenderedPageBreak/>
        <w:t xml:space="preserve">vernehmen - o, da übernimmt uns das Entzücken, wenn wir nur davon hören! Wenn schon der G e d a n k e hieran so süß ist, wie herrlich muss erst der A n b l i c k selber sein, wenn wir mit Ihm reden dürfen, „wie ein Mensch mit seinem Freund redet“? Denn der Anblick Christi schließt den U m g a n g mit Ihm ein. Alles, wonach sich die Braut im Hohen Lied sehnt, werden wir empfangen, und noch zehntausend mal mehr. Dann wird das Gebet erhört werden: „Ich will Ihn küssen mit den Küssen meines Mundes: denn Deine Liebe ist besser denn Wein.“ Dann werden wir sagen können: „Seine Linke ruht unter meinem Haupt und Seine Rechte herzet mich.“ Dann wird sich die Verheißung an uns erfüllen: „Sie werden mit Mir wandeln in weißen Kleidern, denn sie sind es wert.“ Und dann wollen wir ausbrechen in einen lauten Lobgesang, in ein Lied, wie wir‘s auf Erden nie gesungen haben, so melodisch, sanft und rein, so voller Freude und Jubel, in einen Jubel, der von keinem Misston getrübt wird; in einen entzückenden, seraphischen Gesang. Seliger Tag, wo wir Seinen Anblick und Seinen Umgang in unverkürzter Fülle genießen dürfen, wo wir Ihn erkennen werden, gleichwie wir erkannt sind! </w:t>
      </w:r>
    </w:p>
    <w:p w14:paraId="1D222047" w14:textId="77777777" w:rsidR="00257CEF" w:rsidRDefault="00257CEF" w:rsidP="00257CEF">
      <w:pPr>
        <w:pStyle w:val="berschrift2"/>
      </w:pPr>
      <w:r>
        <w:t>Philipper 1, 27.</w:t>
      </w:r>
    </w:p>
    <w:p w14:paraId="413D0641" w14:textId="77777777" w:rsidR="00257CEF" w:rsidRDefault="00257CEF" w:rsidP="00257CEF">
      <w:pPr>
        <w:pStyle w:val="StandardWeb"/>
      </w:pPr>
      <w:r>
        <w:rPr>
          <w:rStyle w:val="Fett"/>
        </w:rPr>
        <w:t>„Wandelt nur würdiglich dem Evangelium Christi.“</w:t>
      </w:r>
      <w:r>
        <w:t xml:space="preserve"> </w:t>
      </w:r>
    </w:p>
    <w:p w14:paraId="5D25C9DF" w14:textId="77777777" w:rsidR="00257CEF" w:rsidRDefault="00257CEF" w:rsidP="00257CEF">
      <w:pPr>
        <w:pStyle w:val="StandardWeb"/>
      </w:pPr>
      <w:r>
        <w:t xml:space="preserve">Das Wort „wandelt“ bezeichnet nicht nur unser Reden und Verkehren untereinander, sondern den ganzen Gang unsers Lebens in Wort und Tat vor der Welt. Das griechische Wort bezeichnet die Rechte und Pflichten unsrer Bürgerschaft; und in diesem Sinne werden wir ermahnt, dass wir als Bürger des neuen Jerusalems in unserem Tun uns so verhalten, wie es des Evangeliums Christi würdig sei. Worin besteht nun dies Bürgerrecht? </w:t>
      </w:r>
    </w:p>
    <w:p w14:paraId="0DBE5D30" w14:textId="77777777" w:rsidR="00257CEF" w:rsidRDefault="00257CEF" w:rsidP="00257CEF">
      <w:pPr>
        <w:pStyle w:val="StandardWeb"/>
      </w:pPr>
      <w:r>
        <w:t xml:space="preserve">Erstlich: das Evangelium ist einfältig; und darum sollen die Christen in ihrem Tun und Lassen einfältig und aufrichtig sein. In unserem Benehmen, in unsrer Sprache, in unsrer Kleidung, in unserem ganzen Wandel sollten wir uns jener Einfalt befleißigen, welche die Seele der Schönheit ist. Das Evangelium ist rein und wahr, es ist Gold ohne Schlacken; und so ist auch das Leben der Christen ohne das Juwel der Wahrheit wertlos und trübe. Das Evangelium ist ein Evangelium ohne alle Furcht, es verkündet die Wahrheit kühn und offen, gleichviel, ob man sie gern höre oder nicht: darum müssen auch wir treu und tapfer sein. Aber das Evangelium ist auch sehr mild und zart. Denke an den Ausspruch seines Urhebers: „Das zerstoßene Rohr wird Er nicht zerbrechen.“ Wir wollen suchen, andre durch Sanftmut zu gewinnen. Das Evangelium ist äußerst liebevoll. Es ist die Botschaft des Gottes der Liebe an ein verlornes und gefallenes Geschlecht. Christi letzter Befehl an seine Jünger lautete: „Liebet euch untereinander.“ Ach, dass doch alle Heiligen untereinander durch innigere, herzlichere Liebe und aufrichtigere Gemeinschaft verbunden wären! dass doch ein tieferes Mitleid gegen die Elendesten und Verworfensten unsres Geschlechts sich in uns regte! Wir dürfen nicht vergessen, dass das Evangelium Christi heilig ist. Es nimmt die Sünde nie in Schutz: es vergibt sie, aber nur durch ein Sühnopfer. Soll unser Leben dem Evangelium gleichen, so müssen wir uns nicht nur vor den gröberen Lastern scheuen, sondern vor allem, was unsre vollkommene Verklärung in das Bild Jesu Christi hindert. Um seinetwillen, um unsertwillen und um der andern willen müssen wir Tag für Tag danach ringen, dass unser Wandel würdig sei des Evangeliums Christi. </w:t>
      </w:r>
    </w:p>
    <w:p w14:paraId="5B09A080" w14:textId="77777777" w:rsidR="00257CEF" w:rsidRDefault="00257CEF" w:rsidP="00257CEF">
      <w:pPr>
        <w:pStyle w:val="berschrift2"/>
      </w:pPr>
      <w:r>
        <w:t>Philipper 2, 8.</w:t>
      </w:r>
    </w:p>
    <w:p w14:paraId="1B5F32D5" w14:textId="77777777" w:rsidR="00257CEF" w:rsidRDefault="00257CEF" w:rsidP="00257CEF">
      <w:pPr>
        <w:pStyle w:val="StandardWeb"/>
      </w:pPr>
      <w:r>
        <w:rPr>
          <w:rStyle w:val="Fett"/>
        </w:rPr>
        <w:t>„Er erniedrigte sich selbst.“</w:t>
      </w:r>
      <w:r>
        <w:t xml:space="preserve"> </w:t>
      </w:r>
    </w:p>
    <w:p w14:paraId="2E2DD12C" w14:textId="77777777" w:rsidR="00257CEF" w:rsidRDefault="00257CEF" w:rsidP="00257CEF">
      <w:pPr>
        <w:pStyle w:val="StandardWeb"/>
      </w:pPr>
      <w:r>
        <w:lastRenderedPageBreak/>
        <w:t xml:space="preserve">Jesus ist der große Lehrer der Demut des Herzens. Täglich haben wir von Ihm zu lernen. Siehe, wie der Meister einen Schurz nimmt und seinen Jüngern die Füße wäscht. Nachfolger in Christi Fußstapfen, willst du dich nicht auch selbst erniedrigen? Siehe, Er ist ein Knecht der Knechte, gewiss, da kannst du nicht stolz bleiben! In diesem einen Satz lässt sich seine ganze Lebensgeschichte zusammenfassen: „Er erniedrigte sich selbst.“ Hat Er sich auf Erden nicht ein Kleid der Ehren nach dem andern ausziehen lassen, bis Er endlich nackt ans Kreuz geschlagen wurde? und hat Er nicht hier noch sein Letztes geopfert und sein Herzblut vergossen und sich für uns dargegeben, bis man Ihn endlich, den Ärmsten, in ein erborgtes Grab legte? Wie tief wurde unser Erlöser erniedrigt! Wie können wir daher stolz sein? Stelle dich unter das Kreuz und zähle die Purpurtropfen, durch welche du bist versöhnt und gereinigt worden; siehe die Dornenkrone; schaue seinen zerschlagenen Rücken, aus dessen weitgeöffneten Wunden die geronnenen Ströme purpurnen Blutes herabhängen; siehe, wie seine Hände und Füße vom rauen Eisen der Nägel zerrissen sind, und wie seine ganze Leidensgestalt dem Hohn und Spott bloßgestellt ist; betrachte den Kummer, die Todesangst und die Schmerzen unsäglicher innerer Leiden, die sich in seinen Zügen ausprägen; höre seinen durchdringenden Schrei: „Mein Gott, mein Gott, warum hast Du mich verlassen?“ Und wenn du dich vor diesem Kreuz nicht überwältigt niederwerfen musst, so hast du es nie erblickt; wenn du nicht erniedrigt wirst in der Gegenwart des Herrn Jesu, so hast du Ihn noch nicht erkannt. Du warst so ganz und gar verloren, dass dich nichts andres mehr erretten konnte, als das Opfer des eingebornen Sohnes Gottes. Darum beuge dich in Demut zu seinen Füßen. Ein Gefühl der erstaunlichen Liebe Christi zu uns hat mehr Kraft, uns zu demütigen, als selbst das Bewusstsein unsrer Schuld. Möge der Herr uns dahin bringen, dass wir sein Kreuz auf Golgatha betrachten, dann werden wir uns nicht ferner in prahlerischem Stolz an uns selber weiden, sondern uns demütig zu seinen Füßen legen, als solche, die viel lieben, weil ihnen viel vergeben ist. Der Stolz kann nicht unter dem Kreuz leben; wir aber wollen darunter sitzen und lernen und das Gelernte im Leben üben. </w:t>
      </w:r>
    </w:p>
    <w:p w14:paraId="2EBE5CE0" w14:textId="77777777" w:rsidR="00257CEF" w:rsidRDefault="00257CEF" w:rsidP="00257CEF">
      <w:pPr>
        <w:pStyle w:val="berschrift2"/>
      </w:pPr>
      <w:r>
        <w:t>Philipper 3, 8.</w:t>
      </w:r>
    </w:p>
    <w:p w14:paraId="57FDD9AF" w14:textId="77777777" w:rsidR="00257CEF" w:rsidRDefault="00257CEF" w:rsidP="00257CEF">
      <w:pPr>
        <w:pStyle w:val="StandardWeb"/>
      </w:pPr>
      <w:r>
        <w:rPr>
          <w:rStyle w:val="Fett"/>
        </w:rPr>
        <w:t>„Ich achte es alles für Schaden gegen die überschwängliche Erkenntnis Christi Jesu, meines Herrn.“</w:t>
      </w:r>
      <w:r>
        <w:t xml:space="preserve"> </w:t>
      </w:r>
    </w:p>
    <w:p w14:paraId="40950663" w14:textId="77777777" w:rsidR="00257CEF" w:rsidRDefault="00257CEF" w:rsidP="00257CEF">
      <w:pPr>
        <w:pStyle w:val="StandardWeb"/>
      </w:pPr>
      <w:r>
        <w:t xml:space="preserve">Geistliche Erkenntnis Jesu Christi ist eine persönliche Erkenntnis. Ich kann den Herrn Jesum nicht durch einen andern kennen lernen, der Ihn kennt; nein, ich muss selber mit Ihm bekannt werden; ich muss Ihn von Angesicht und persönlich kennen lernen. Es muss eine bewusste Erkenntnis sein: ich muss Ihn erkennen, nicht wie der Träumende Ihn in seinen Träumen erblickt, sondern wie Ihn das Wort uns offenbaret. Ich muss seine beiden Naturen erkennen, seine menschliche und seine göttliche Natur. Ich muss seine Ämter erkennen, seine Eigenschaften, seine Werke, seine Schmach, seine Herrlichkeit. Ich muss über Ihn nachsinnen und forschen, bis dass „ich begreife mit allen Heiligen, welches da sei die Breite, und die Länge, und die Tiefe, und die Höhe, auch erkenne, dass Christum lieb haben viel besser ist, denn alles Wissen.“ Es muss eine liebende Erkenntnis Christi sein; denn wenn ich Ihn überhaupt erkannt habe, so muss ich Ihn lieb gewinnen. Ein Stäublein Herzens-Erkenntnis seines Wesens ist mehr wert als eine Schiffsladung voll Kopf-Wissenschaft. Unsre Erkenntnis seiner Person ist eine Erkenntnis, die alle unsre Wünsche befriedigt. Wenn ich meinen Heiland erkenne, so wird mein Gemüt erfüllt bis zum Rand, ich fühle, dass ich in Ihm das besitze, wonach meine Seele schmachtet. Er ist „das Brot Gottes, das vom Himmel kommt und gibt der Welt das Leben. Er ist das Brot des Lebens, wer zu Ihm kommt, den wird nicht hungern.“ Zugleich ist‘s eine anregende Erkenntnis; je mehr ich meinen Freund erkenne, umso mehr möchte ich immer wieder von Ihm erfahren. Je höher ich steige, umso mehr sehnt sich mein Blick nach den Gipfeln, die über mein Haupt in die Wolken ragen, und umso </w:t>
      </w:r>
      <w:r>
        <w:lastRenderedPageBreak/>
        <w:t xml:space="preserve">mächtiger werden meine Schritte zur höchsten Höhe emporgezogen. Je mehr ich empfange, umso mehr möchte ich noch haben. Wie der Schatz des Geizigen, macht mich mein Gold nur immer goldgieriger. Diese Erkenntnis Jesu Christi ist eine über alles seligmachende Erkenntnis; wahrlich, so erhebend, dass sie mich manchmal weit über alle Trübsale und Zweifel und Leiden hinweghebt; denn sie umschlingt mich mit der Unsterblichkeit des ewig-lebendigen Heilandes, und umgürtet mich mit dem goldenen Gürtel seiner ewigen Freude. Komm, liebe Seele, setze dich zu Jesu Füßen, und lerne heute von Ihm. </w:t>
      </w:r>
    </w:p>
    <w:p w14:paraId="3022C873" w14:textId="77777777" w:rsidR="00257CEF" w:rsidRDefault="00257CEF" w:rsidP="00257CEF">
      <w:pPr>
        <w:pStyle w:val="berschrift2"/>
      </w:pPr>
      <w:r>
        <w:t>Philipper 3, 10.</w:t>
      </w:r>
    </w:p>
    <w:p w14:paraId="4170BE5E" w14:textId="77777777" w:rsidR="00257CEF" w:rsidRDefault="00257CEF" w:rsidP="00257CEF">
      <w:pPr>
        <w:pStyle w:val="StandardWeb"/>
      </w:pPr>
      <w:r>
        <w:rPr>
          <w:rStyle w:val="Fett"/>
        </w:rPr>
        <w:t>„Die Kraft seiner Auferstehung.“</w:t>
      </w:r>
      <w:r>
        <w:t xml:space="preserve"> </w:t>
      </w:r>
    </w:p>
    <w:p w14:paraId="1D43E6C8" w14:textId="77777777" w:rsidR="00257CEF" w:rsidRDefault="00257CEF" w:rsidP="00257CEF">
      <w:pPr>
        <w:pStyle w:val="StandardWeb"/>
      </w:pPr>
      <w:r>
        <w:t xml:space="preserve">Die Lehre von einem auferstandenen Heiland ist ganz außerordentlich köstlich. Die Auferstehung ist der Eckstein des ganzen Gebäudes der Christenheit. Sie ist der Schlussstein im Tempel unsrer Seligkeit. Es würde ein Buch füllen, wollte man alle die Ströme lebendigen Wassers darlegen, die aus dieser einen heiligen Quelle fließen, aus der Auferstehung unsres teuern Herrn und Heilandes Jesu Christi; aber dass wir wissen: Er ist auferstanden, wir haben mit Ihm, dem Lebendigen, Gemeinschaft, wir werden unsres auferstandenen Heilandes teilhaftig in einem ewigen Leben, das uns geschenkt ist, wir sehen Ihn sein Grab verlassen, indem wir selber das Grab der Weltliebe verlassen: das ist noch viel köstlicher. Die Lehre ist die Grundlage der Erfahrung; gleichwie aber die Blüte lieblicher ist als die Wurzel, so ist die innere Erfahrung der Gemeinschaft mit dem auferstandenen Heiland lieblicher als die Lehre. Wie wollte ich so gern, ihr glaubtet so lebendig, dass Christus von den Toten auferstanden ist, dass ihr darüber jauchzen könntet und allen Trost darin fändet, der euch aus dieser sicheren und wohlbezeugten Tatsache zu schöpfen möglich ist; aber ich beschwöre euch, begnügt euch hiermit noch nicht. Obgleich ihr Ihn nicht, wie seine Jünger, lieblich sehen könnt, so trachtet dennoch danach, dass ihr Jesum Christum mit dem Auge des Glaubens schaut; und ob ihr Ihn gleich nicht, wie Maria Magdalena, „anrühren“ könnt, so dürft ihr dennoch seines Umgangs froh werden und erfahren, dass Er auferstanden ist; denn ihr seid in Ihm auferstanden zur Erneuerung eures Lebens. Wissen, dass ein gekreuzigter Heiland alle meine Sünden gekreuzigt hat, ist eine hohe Stufe der Erkenntnis; aber wissen, dass ein auferstandener Heiland mich gerecht gemacht hat, und dessen gewiss werden, dass Er mir ein neues Leben geschenkt hat und mich zu einer neuen Kreatur gemacht hat durch die erneuernde Kraft seines Lebens, das ist eine köstliche Erfahrung: wer weniger erlangt, sollte sich nimmermehr zufrieden geben. Möge euch beides geschenkt werden, „zu erkennen Ihn und die Kraft seiner Auferstehung.“ Das ist ein seliger Anfang eines neuen Tages und ein seliges Ende dazu, wenn wir es lebendig bewahren. Gott sei Dank, der uns den Sieg gegeben hat durch unseren Herrn Jesum Christum. </w:t>
      </w:r>
    </w:p>
    <w:p w14:paraId="50F936D6" w14:textId="77777777" w:rsidR="00257CEF" w:rsidRDefault="00257CEF" w:rsidP="00257CEF">
      <w:pPr>
        <w:pStyle w:val="berschrift2"/>
      </w:pPr>
      <w:r>
        <w:t>Philipper 3,21</w:t>
      </w:r>
    </w:p>
    <w:p w14:paraId="03B981B8" w14:textId="77777777" w:rsidR="00257CEF" w:rsidRDefault="00257CEF" w:rsidP="00257CEF">
      <w:pPr>
        <w:pStyle w:val="StandardWeb"/>
      </w:pPr>
      <w:r>
        <w:rPr>
          <w:rStyle w:val="Fett"/>
        </w:rPr>
        <w:t>Welcher unsren nichtigen Leib verklären wird, daß er ähnlich wird Seinem verklärten Leibe.</w:t>
      </w:r>
      <w:r>
        <w:t xml:space="preserve"> </w:t>
      </w:r>
    </w:p>
    <w:p w14:paraId="7EB21860" w14:textId="77777777" w:rsidR="00257CEF" w:rsidRDefault="00257CEF" w:rsidP="00257CEF">
      <w:pPr>
        <w:pStyle w:val="StandardWeb"/>
      </w:pPr>
      <w:r>
        <w:t xml:space="preserve">Oftmals, wenn wir von Schmerz gefoltert und unfähig zum Denken oder Anbeten sind, fühlen wir, daß dies in der That „der Leib unsrer Demütigung“ ist; und wenn wir von den Leidenschaften, die aus dem Fleisch entspringen, versucht werden, so halten wir das Wort „niedrig“ durchaus nicht für eine zu starke Übersetzung. Unser Leib demütigt uns; und dies ist ungefähr das beste, was er für uns tut. O, daß wir recht demütig wären, denn unser Leib verbindet uns mit den Tieren und verkettet uns sogar mit dem Staub! </w:t>
      </w:r>
    </w:p>
    <w:p w14:paraId="115E2558" w14:textId="77777777" w:rsidR="00257CEF" w:rsidRDefault="00257CEF" w:rsidP="00257CEF">
      <w:pPr>
        <w:pStyle w:val="StandardWeb"/>
      </w:pPr>
      <w:r>
        <w:lastRenderedPageBreak/>
        <w:t xml:space="preserve">Aber unser Heiland, der Herr Jesus, wird all dieses wandeln. Wir sollen seinem eignen verklärten Leib ähnlich werden. Dies wird bei allen stattfinden, die an Jesum glauben. Durch den Glauben sind ihre Seelen verwandelt worden, und mit ihren Leibern wird eine Erneuerung vorgehen, um dieselben für ihre wiedergeborenen Geister geeignet zu machen. Wie bald diese große Verwandlung geschehen wird, können wir nicht sagen; aber der Gedanke daran sollte uns helfen, die heutigen Prüfungen und alle Leiden des Fleisches zu ertragen. Über ein kleines sollen wir sein, wie Jesus jetzt ist. Keine schmerzenden Stirnen mehr, keine ermattenden Herzen mehr. Der Greis soll nicht mehr ein Bündel von Gebrechen sein, und der Kranke nicht mehr eine Masse von Qual. „Ähnlich Seinem verklärten Leibe.“ Was für ein Ausdruck! Sogar unser Fleisch soll ruhen in der Hoffnung solcher Auferstehung! </w:t>
      </w:r>
    </w:p>
    <w:p w14:paraId="63CB6E38" w14:textId="77777777" w:rsidR="00257CEF" w:rsidRDefault="00257CEF" w:rsidP="00257CEF">
      <w:pPr>
        <w:pStyle w:val="berschrift2"/>
      </w:pPr>
      <w:r>
        <w:t>Philipper 4,6.7</w:t>
      </w:r>
    </w:p>
    <w:p w14:paraId="0E503E9A" w14:textId="77777777" w:rsidR="00257CEF" w:rsidRDefault="00257CEF" w:rsidP="00257CEF">
      <w:pPr>
        <w:pStyle w:val="StandardWeb"/>
      </w:pPr>
      <w:r>
        <w:rPr>
          <w:rStyle w:val="Fett"/>
        </w:rPr>
        <w:t>Sorget nichts, sondern in allen Dingen lasset eure Bitten im Gebet und Flehen mit Danksagung vor Gott kund werden. Und der Friede Gottes, welcher höher ist denn alle Vernunft, bewahre eure Herzen und Sinne in Christo Jesu.</w:t>
      </w:r>
      <w:r>
        <w:t xml:space="preserve"> </w:t>
      </w:r>
    </w:p>
    <w:p w14:paraId="377E4EC5" w14:textId="590012C6" w:rsidR="00257CEF" w:rsidRDefault="00257CEF" w:rsidP="00257CEF">
      <w:pPr>
        <w:pStyle w:val="StandardWeb"/>
      </w:pPr>
      <w:r>
        <w:t>Keine Sorge, aber ganz Gebet. Keine Angst, aber viel freudige Gemeinschaft mit Gott. Tragt eure Wünsche dem Herrn eures Lebens, dem Hüter eurer Seele, vor. Geht zu Ihm mit zwei Teilen Gebet und einem Teil Preis und Lob. Betet nicht voll Zweifel, sondern voll Dank. Bedenkt, daß eure Bitten schon gewährt sind, und dankt deshalb Gott für Seine Gnade. Er gibt euch Gnade, gebt Ihm Dank. Verberget nichts. Gestattet keinem Wunsche, schwärend in eurem Busen zu liegen; „lasst eure Bitten kund werden.“ Lauft nicht zu Menschen. Geht nur zu eurem Gott, dem Vater Jesu, der euch in Ihm liebt.</w:t>
      </w:r>
      <w:r>
        <w:br/>
        <w:t>Dies wird euch Gottes Frieden bringen. Ihr werdet nicht im Stande sein, den Frieden zu verstehen, den ihr genießen werdet. Er wird euch in Seine unendliche Umarmung einschließen. Herzen und Sinne sollen durch Christum Jesum in ein Meer der Ruhe versenkt werden. Es komme Leben oder Tod, Armut, Schmerz, Verleumdung, ihr sollt in Jesu wohnen, hoch über jedem rauhen Winde und jeder dunklen Wolke. Wollt ihr nicht diesem teuren Gebot gehorchen?</w:t>
      </w:r>
      <w:r>
        <w:br/>
        <w:t xml:space="preserve">Ja, Herr, ich glaube Dir; aber, ich bitte Dich, hilf meinem Unglauben. </w:t>
      </w:r>
    </w:p>
    <w:p w14:paraId="03A0B795" w14:textId="77777777" w:rsidR="00257CEF" w:rsidRDefault="00257CEF" w:rsidP="00257CEF">
      <w:pPr>
        <w:pStyle w:val="berschrift2"/>
      </w:pPr>
      <w:r>
        <w:t>Philipper 4,9</w:t>
      </w:r>
    </w:p>
    <w:p w14:paraId="47AF84B4" w14:textId="77777777" w:rsidR="00257CEF" w:rsidRDefault="00257CEF" w:rsidP="00257CEF">
      <w:pPr>
        <w:pStyle w:val="StandardWeb"/>
      </w:pPr>
      <w:r>
        <w:rPr>
          <w:rStyle w:val="Fett"/>
        </w:rPr>
        <w:t>Welches ihr auch gelernet und empfangen und gehöret und gesehen habt an mir, das tut.; so wird der Herr des Friedens mit euch sein.</w:t>
      </w:r>
      <w:r>
        <w:t xml:space="preserve"> </w:t>
      </w:r>
    </w:p>
    <w:p w14:paraId="3382C25C" w14:textId="77777777" w:rsidR="00257CEF" w:rsidRDefault="00257CEF" w:rsidP="00257CEF">
      <w:pPr>
        <w:pStyle w:val="StandardWeb"/>
      </w:pPr>
      <w:r>
        <w:t>Es ist gut, wenn ein Mann so genau nachgeahmt werden kann, wie Paulus es konnte. O, daß wir Gnade hätten, ihn diesen und alle Tage nachzuahmen.</w:t>
      </w:r>
      <w:r>
        <w:br/>
        <w:t>Sollten wir durch göttliche Gnade das in Ausübung bringen, was Paulus uns lehrt, so können wir die uns vorliegende Verheißung beanspruchen; und was für eine Verheißung ist es! Gott, der Frieden liebt, Frieden macht und Frieden atmet, wird mit uns sein. „Friede sei mit euch“ ist ein lieblicher Segen; aber weit mehr ist es, wenn der Gott des Friedens mit uns ist. Dann haben wir die Quelle sowohl wie die Ströme, die Sonne sowohl wie ihre Strahlen. Wenn der Gott des Friedens mit uns ist, so werden wir den Frieden Gottes genießen, der höher ist denn alle Vernunft, auch wenn äußere Umstände Störung drohen sollten. Wenn Menschen sich streiten, werden wir sicher Friedensstifter sein, wenn der Stifter des Friedens mit uns ist.</w:t>
      </w:r>
      <w:r>
        <w:br/>
        <w:t xml:space="preserve">Der Weg der Wahrheit ist es, auf dem wirklicher Friede gefunden wird. Wenn wir den Glauben aufgeben oder den Pfad der Gerechtigkeit verlassen in der Meinung, Frieden zu fördern, so begehen wir einen großen Irrtum. Zuerst rein, dann friedlich, ist die Ordnung der </w:t>
      </w:r>
      <w:r>
        <w:lastRenderedPageBreak/>
        <w:t xml:space="preserve">Weisheit und der Erfahrung. Laßt uns an Pauli Richtschnur festhalten, dann werden wir den Gott des Friedens mit uns haben, wie Er mit dem Apostel war. </w:t>
      </w:r>
    </w:p>
    <w:p w14:paraId="3A671C83" w14:textId="77777777" w:rsidR="00257CEF" w:rsidRDefault="00257CEF" w:rsidP="00257CEF">
      <w:pPr>
        <w:pStyle w:val="berschrift2"/>
      </w:pPr>
      <w:r>
        <w:t>Philipper 4, 11.</w:t>
      </w:r>
    </w:p>
    <w:p w14:paraId="20BDA64F" w14:textId="77777777" w:rsidR="00257CEF" w:rsidRDefault="00257CEF" w:rsidP="00257CEF">
      <w:pPr>
        <w:pStyle w:val="StandardWeb"/>
      </w:pPr>
      <w:r>
        <w:rPr>
          <w:rStyle w:val="Fett"/>
        </w:rPr>
        <w:t>„Ich habe gelernt, bei welchem ich bin, mir genügen zu lassen.“</w:t>
      </w:r>
      <w:r>
        <w:t xml:space="preserve"> </w:t>
      </w:r>
    </w:p>
    <w:p w14:paraId="26A1DA93" w14:textId="77777777" w:rsidR="00257CEF" w:rsidRDefault="00257CEF" w:rsidP="00257CEF">
      <w:pPr>
        <w:pStyle w:val="StandardWeb"/>
      </w:pPr>
      <w:r>
        <w:t xml:space="preserve">Diese Worte zeigen uns, dass Genügsamkeit dem Menschen nicht von Natur eigen ist. „Unkraut wächst schnell.“ Geiz, Missgunst und Unzufriedenheit schießen im Menschenherzen auf wie Disteln und Dornen im Acker. Wir brauchen keine Nesseln und Nachtschatten zu säen; sie kommen von selber auf, weil dies in der Natur des Erdreichs liegt. Und so brauchen wir die Menschen keine Unzufriedenheit zu lehren; sie beschweren sich schon genug ohne alle Anleitung dazu. Was aber die Erde Köstliches hervorbringt, muss gepflegt werden. Wollen wir Weizen ernten, so müssen wir pflügen und säen; wollen wir uns an Blumen erquicken, so ist ein Garten nötig und eines Gärtners sorgsame Arbeit. Nun ist aber die Genügsamkeit eine himmlische Blume, und wenn wir sie besitzen wollen, so bedarf sie der Pflege; sie wächst nicht von Natur in uns; nur die neue Natur allein kann sie erzeugen, und auch da noch müssen wir ganz besonders sorgfältig und wachsam sein, wenn wir die Gnade bewahren und pflegen wollen, die Gott in uns niedergelegt hat. Paulus spricht: „Ich habe gelernt … mir genügen zu lassen;“ das will so viel sagen als: es habe eine Zeit gegeben, wo er‘s noch nicht gekonnt habe. Es kostete ihm Mühe, in das Geheimnis dieser großen Wahrheit einzudringen. Gewiss hatte er manchmal gemeint, er hätte es gelernt; und es fehlte ihm doch noch daran. Und als er endlich so weit gekommen war, dass er sagen konnte: „Ich habe gelernt, bei welchem ich bin, mir genügen zu lassen,“ da war er ein alter, silbergelockter Greis, der am Rande des Grabes stand, ein armer Gefangener in Neros Kerkern zu Rom. Auch wir könnten uns gern darein finden, die Gebrechlichkeit eines Paulus zu ertragen und den kalten Kerker mit ihm zu teilen - wenn wir nur erst irgendwie uns selbst eine gute Stufe erworben hätten, wie er. Bildet euch nicht ein, ihr könntet genügsam sein, ohne es zu lernen, oder es zu lernen ohne Anleitung. Genügsamkeit ist keine Kunst, die sich von selber versteht, sondern eine Wissenschaft, die nach und nach erworben werden muss. Wir erfahren das zur Genüge. Lieber Bruder, unterdrücke dein Murren, wie natürlich es auch scheine, und fahre fort, ein fleißiger Schüler in der Hochschule der Genügsamkeit zu sein. Vor allem aber bete stets: „Lass mir an Deiner Gnade genügen!“ </w:t>
      </w:r>
    </w:p>
    <w:p w14:paraId="2A4B03E2" w14:textId="77777777" w:rsidR="00257CEF" w:rsidRDefault="00257CEF" w:rsidP="00257CEF">
      <w:pPr>
        <w:pStyle w:val="berschrift2"/>
      </w:pPr>
      <w:r>
        <w:t>Philipper 4, 12.</w:t>
      </w:r>
    </w:p>
    <w:p w14:paraId="1AE0BDB6" w14:textId="77777777" w:rsidR="00257CEF" w:rsidRDefault="00257CEF" w:rsidP="00257CEF">
      <w:pPr>
        <w:pStyle w:val="StandardWeb"/>
      </w:pPr>
      <w:r>
        <w:rPr>
          <w:rStyle w:val="Fett"/>
        </w:rPr>
        <w:t>„Ich kann hoch sein.“</w:t>
      </w:r>
      <w:r>
        <w:t xml:space="preserve"> </w:t>
      </w:r>
    </w:p>
    <w:p w14:paraId="3ADAA2F8" w14:textId="77777777" w:rsidR="00257CEF" w:rsidRDefault="00257CEF" w:rsidP="00257CEF">
      <w:pPr>
        <w:pStyle w:val="StandardWeb"/>
      </w:pPr>
      <w:r>
        <w:t xml:space="preserve">Viele, welche können „niedrig sein,“ haben das „Hochsein“ noch nicht gelernt. Wenn sie auf die Zinne eines Turmes geführt werden, wird ihnen das Haupt schwindlig, und sie stehen in Gefahr, hinunter zu fallen. Der Christ verunehrt seinen Glauben gar viel öfter im Glück als im Unglück! Glück bringt Gefahr. Das Kreuz der Not ist für den Christen eine leichtere Heimsuchung, als der Läuterungstiegel des Wohlergehens. Ach, wie viel Vernachlässigung des Seelenheils, wie viel Armseligkeit an geistlichen Gütern ist nicht schon hervorgegangen sogar aus den Gnadenerweisungen und Wohltaten Gottes! Aber das muss nicht notwendig so sein, denn der Apostel sagt uns, dass er auch konnte hoch sein. Ward ihm viel geschenkt, so wusste er‘s zu gebrauchen. Überschwängliche Gnade hat ihn nur in den Stand gesetzt, unendliches Glück zu ertragen. Da sich sein Segel schwellte, befrachtete er sein Schiff mit schwerer Last und fuhr wohlbehalten dahin. Es bedarf übermenschlicher Kunst, den vollgefüllten Becher der irdischen Freude ruhig und sicher in der Hand zu tragen, aber Paulus </w:t>
      </w:r>
      <w:r>
        <w:lastRenderedPageBreak/>
        <w:t xml:space="preserve">hat diese Kunst verstanden, denn er bezeugt: „Ich bin in allen Dingen und bei allen geschickt, beides, satt sein und hungern.“ </w:t>
      </w:r>
    </w:p>
    <w:p w14:paraId="70AAD23E" w14:textId="77777777" w:rsidR="00257CEF" w:rsidRDefault="00257CEF" w:rsidP="00257CEF">
      <w:pPr>
        <w:pStyle w:val="StandardWeb"/>
      </w:pPr>
      <w:r>
        <w:t xml:space="preserve">Es ist ein göttlicher Unterricht, wenn man lernt geschickt sein zum satt sein, denn die Kinder Israel wurden einst satt, aber da das Fleisch noch unter ihren Zähnen war, kam der Zorn Gottes über sie. Viele haben darum gebeten, dass es ihnen möchte geschenkt werden, ihres Herzens Gelüsten zu befriedigen. Volles Brot macht oft volles Blut, und das führt zum geistlichen Übermut. Wenn wir viele Gnadengaben der Vorsehung zu genießen haben, geschieht‘s oft, dass wir umso weniger in der göttlichen Gnade stehen und wenig Dank empfinden für die Wohltaten, die uns zuteil geworden sind. Wir sind satt und vergessen Gottes; gesättigt vom Irdischen, begnügen wir uns ohne den Himmel. Seid versichert, dass es schwerer ist, satt sein können, als hungrig sein können; so verzweifelt böse ist das Dichten und Trachten des menschlichen Herzens und seine Neigung zum Stolz und zur Gottesvergessenheit. Habt acht, dass ihr in eurem Gebet eingedenk seid, Gott wolle euch lehren, dass ihr auch könnet „satt sein.“ </w:t>
      </w:r>
    </w:p>
    <w:p w14:paraId="64507FAB" w14:textId="77777777" w:rsidR="00257CEF" w:rsidRDefault="00257CEF" w:rsidP="00257CEF">
      <w:pPr>
        <w:pStyle w:val="StandardWeb"/>
      </w:pPr>
      <w:r>
        <w:t>„Lass nie die Gaben Deiner Gunst</w:t>
      </w:r>
      <w:r>
        <w:br/>
        <w:t xml:space="preserve">Dir unser Herz entwenden.“ </w:t>
      </w:r>
    </w:p>
    <w:p w14:paraId="7F3EB9BB" w14:textId="77777777" w:rsidR="00257CEF" w:rsidRDefault="00257CEF" w:rsidP="00257CEF">
      <w:pPr>
        <w:pStyle w:val="berschrift2"/>
      </w:pPr>
      <w:r>
        <w:t>Philipper 4, 19</w:t>
      </w:r>
    </w:p>
    <w:p w14:paraId="24682961" w14:textId="77777777" w:rsidR="00257CEF" w:rsidRDefault="00257CEF" w:rsidP="00257CEF">
      <w:pPr>
        <w:pStyle w:val="StandardWeb"/>
      </w:pPr>
      <w:r>
        <w:rPr>
          <w:rStyle w:val="Fett"/>
        </w:rPr>
        <w:t>Mein Gott wird erfüllen alle eure Notdurft, nach seinem Reichtum in der Herrlichkeit, in Christo Jesu.</w:t>
      </w:r>
      <w:r>
        <w:t xml:space="preserve"> </w:t>
      </w:r>
    </w:p>
    <w:p w14:paraId="4B083E30" w14:textId="77777777" w:rsidR="00257CEF" w:rsidRDefault="00257CEF" w:rsidP="00257CEF">
      <w:pPr>
        <w:pStyle w:val="StandardWeb"/>
      </w:pPr>
      <w:r>
        <w:t>Der Gott des Paulus ist unser Gott, und will all unsre Notdurft erfüllen. Paulus war dessen gewiß in betreff der Philipper, und wir sind dessen gewiß in betreff unsrer selbst. Gott will es tun, denn es sieht Ihm gleich: Er liebt uns, Er freut sich uns zu segnen, und es wird Ihn verherrlichen, wenn Er es tut. Sein Mitleid, seine Macht, seine Liebe, seine Treue, alles wirkt zusammen, damit wir keinen Mangel leiden.</w:t>
      </w:r>
      <w:r>
        <w:br/>
        <w:t>Was für einen Maßstab legt der Herr an: „Nach seinem Reichtum in der Herrlichkeit in Christo Jesu.“ Der Reichtum seiner Gnade ist groß, aber was sollen wir sagen von dem Reichtum seiner Herrlichkeit? Sein „Reichtum in der Herrlichkeit in Christo Jesu“, wer kann den Wert desselben schätzen? Nach diesem unmeßbaren Maße will Gott den unermesslichen Abgrund unsrer Notdurft füllen. Er macht den Herrn Jesum zum Behälter und zum Kanal seiner Fülle, und dann teilt Er uns seinen Reichtum der Liebe in ihrer höchsten Form mit. Halleluja!</w:t>
      </w:r>
      <w:r>
        <w:br/>
        <w:t xml:space="preserve">Der Schreiber dieses weiß, was es heißt, in dem Werk des Herrn geprüft zu werden. Treue ist mit Zorn belohnt worden, und freigebige Helfer haben ihre Beiträge eingestellt; aber der, den sie zu unterdrücken suchten, ist keinen Pfennig ärmer deshalb gewesen, eher um so reicher; denn diese Verheißung hat sich als wahr erwiesen: „Mein Gott wird erfüllen alle eure Notdurft.“ Gottes Versorgung ist sicherer als die Bank von England. </w:t>
      </w:r>
    </w:p>
    <w:p w14:paraId="7B7D148F" w14:textId="77777777" w:rsidR="00257CEF" w:rsidRDefault="00257CEF" w:rsidP="00257CEF">
      <w:pPr>
        <w:pStyle w:val="berschrift1"/>
        <w:rPr>
          <w:sz w:val="48"/>
        </w:rPr>
      </w:pPr>
      <w:r>
        <w:t>Kolosserbrief (Andachten)</w:t>
      </w:r>
    </w:p>
    <w:p w14:paraId="088A9C5A" w14:textId="77777777" w:rsidR="00257CEF" w:rsidRDefault="00257CEF" w:rsidP="00257CEF">
      <w:pPr>
        <w:pStyle w:val="berschrift2"/>
      </w:pPr>
      <w:r>
        <w:t>Kol. 1,5</w:t>
      </w:r>
    </w:p>
    <w:p w14:paraId="489CD979" w14:textId="77777777" w:rsidR="00257CEF" w:rsidRDefault="00257CEF" w:rsidP="00257CEF">
      <w:pPr>
        <w:pStyle w:val="StandardWeb"/>
      </w:pPr>
      <w:r>
        <w:rPr>
          <w:rStyle w:val="Fett"/>
        </w:rPr>
        <w:t>„Um der Hoffnung willen, die euch beigelegt ist im Himmel.“</w:t>
      </w:r>
      <w:r>
        <w:t xml:space="preserve"> </w:t>
      </w:r>
    </w:p>
    <w:p w14:paraId="444FDA50" w14:textId="77777777" w:rsidR="00257CEF" w:rsidRDefault="00257CEF" w:rsidP="00257CEF">
      <w:pPr>
        <w:pStyle w:val="StandardWeb"/>
      </w:pPr>
      <w:r>
        <w:t xml:space="preserve">Unsere Hoffnung in Christo auf das Zukünftige ist hienieden der Hauptquell und der Hauptinhalt unserer Freude. Sie belebt unsere Herzen, so dass wir recht oft an den Himmel denken, denn alles, was wir nur wünschen können, ist uns hier verheißen. Hier sind wir müde </w:t>
      </w:r>
      <w:r>
        <w:lastRenderedPageBreak/>
        <w:t xml:space="preserve">und mühebeladen, dort oben aber ist das Land der Ruhe, wo der Schweiß der Anstrengung des Arbeiters Stirne nicht mehr betaut, wo alle Mühe und Sorge auf ewig verbannt ist. Für alle, die müde und matt sind, ist das Wort „Ruhe“ voller Himmelslust. Wir stehen hier allezeit auf dem Kampfplatz: wir werden von innen so versucht, und von außen so von unseren Feinden bedrängt, dass wir wenig oder gar keinen Frieden genießen; aber im Himmel freuen wir uns des Sieges, dort wird das Siegespanier hoch in der Luft flattern und das Schwert wird in der Scheide ruhen, und unser Herzog wird uns zurufen: „O, du frommer und getreuer Knecht, gehe ein zu deines Herrn Freude!“ Ein Freund um den andern ist von unserer Seite gerissen worden, aber nun gehen wir ins Land der Unsterblichkeit, wo man Grab und Tod nicht kennt. Hier verursacht uns die Sünde beständig neue Schmerzen, dort aber werden wir vollkommen heilig sein, denn in jenes Königreich darf nichts Unreines eingehen. Es schießt kein Schierling auf den Furchen der himmlischen Gefilde. Ach! ist das nicht Freude, dass du nicht ewig musst in der Verbannung sein, dass du nicht allezeit musst in der Wüste wohnen, sondern bald das herrliche Land der Verheißung ererben darfst? Dennoch wollen wir uns nicht nachsagen lassen, dass wir von der Zukunft träumen und darüber die Gegenwart vergessen; sondern die Zukunft heilige die Gegenwart also, dass wir sie aufs edelste benutzen. Durch den Geist Gottes wird die Hoffnung auf den Himmel zur stärksten Macht, wodurch die Tugend in ihrem Wachstum gefördert wird; sie wird zu einem Brunnen jugendlicher, freudiger Kraft, zu einem Eckstein lieblicher Heiligkeit. Der Mensch, der solche Hoffnung in sich hegt, geht mit Eifer an sein Werk, denn des Herrn Freude ist seine Stärke. Er kämpft mit Ernst gegen die Versuchung, denn an der Hoffnung der zukünftigen Welt prallen die feurigen Pfeile des Widersachers ohnmächtig ab. Er kann arbeiten, ohne dass er von diesem Leben Lohn erwartet, denn er schaut auf den Lohn, den ihm die zukünftige Welt darreicht. </w:t>
      </w:r>
    </w:p>
    <w:p w14:paraId="4677035B" w14:textId="77777777" w:rsidR="00257CEF" w:rsidRDefault="00257CEF" w:rsidP="00257CEF">
      <w:pPr>
        <w:pStyle w:val="berschrift2"/>
      </w:pPr>
      <w:r>
        <w:t>Kol. 1,28</w:t>
      </w:r>
    </w:p>
    <w:p w14:paraId="5EC8A129" w14:textId="77777777" w:rsidR="00257CEF" w:rsidRDefault="00257CEF" w:rsidP="00257CEF">
      <w:pPr>
        <w:pStyle w:val="StandardWeb"/>
      </w:pPr>
      <w:r>
        <w:rPr>
          <w:rStyle w:val="Fett"/>
        </w:rPr>
        <w:t>„Vollkommen in Christo Jesu.“</w:t>
      </w:r>
      <w:r>
        <w:t xml:space="preserve"> </w:t>
      </w:r>
    </w:p>
    <w:p w14:paraId="51DB7956" w14:textId="77777777" w:rsidR="00257CEF" w:rsidRDefault="00257CEF" w:rsidP="00257CEF">
      <w:pPr>
        <w:pStyle w:val="StandardWeb"/>
      </w:pPr>
      <w:r>
        <w:t xml:space="preserve">Fühlst du nicht in deinem Innern, dass in dir keine Vollkommenheit ist? Zeigt dies nicht jeder Tag? Jede Träne, die aus deinem Auge rinnt, weint: „unvollkommen;“ jeder Seufzer, der aus deinem Herzen dringt, schreit: „unvollkommen;“ jeder Laut der Entmutigung, der deinen Lippen entschlüpft, klagt: „unvollkommen.“ Du hast zu oft in dein Herz geblickt, als dass du auch nur einen Augenblick an irgendwelche Vollkommenheit in dir denken könntest. Aber mitten unter diesem drückenden Gefühl deiner Unvollkommenheit findest du hier einen Trost: du bist „vollkommen in Christo Jesu.“ In Gottes Augen bist du „vollendet in Ihm;“ jetzt schon bist du „angenehm gemacht in dem Geliebten.“ Aber es gibt eine andre Vollkommenheit, die uns erst noch bevorsteht, und welche allen Gotteskindern zugesagt ist. Ist‘s nicht köstlich, hinauszuschauen auf die Zeit, wo jede Sündenbefleckung weggenommen sein wird von den Gläubigen, und sie vor dem Thron dargestellt werden herrlich, ohne Flecken, ohne Runzel oder des etwas? Alsdann wird die Gemeinde Christi so rein sein, dass selbst das Auge des Allwissenden keinen Tadel noch Makel an ihr finden wird, so heilig und herrlich, dass wir in Wahrheit von ihr singen können: </w:t>
      </w:r>
    </w:p>
    <w:p w14:paraId="6BCAB11B" w14:textId="77777777" w:rsidR="00257CEF" w:rsidRDefault="00257CEF" w:rsidP="00257CEF">
      <w:pPr>
        <w:pStyle w:val="StandardWeb"/>
      </w:pPr>
      <w:r>
        <w:t>„Die Brautgemeinde,</w:t>
      </w:r>
      <w:r>
        <w:br/>
        <w:t xml:space="preserve">Die Er geweiht, </w:t>
      </w:r>
      <w:r>
        <w:br/>
        <w:t>Sie strahlet reine</w:t>
      </w:r>
      <w:r>
        <w:br/>
        <w:t xml:space="preserve">In Heiligkeit. </w:t>
      </w:r>
      <w:r>
        <w:br/>
        <w:t xml:space="preserve">Sie lebet dem, der sie hat erkauft, </w:t>
      </w:r>
      <w:r>
        <w:br/>
        <w:t xml:space="preserve">Und mit dem Heiligen Geiste tauft.“ </w:t>
      </w:r>
    </w:p>
    <w:p w14:paraId="59F942FB" w14:textId="77777777" w:rsidR="00257CEF" w:rsidRDefault="00257CEF" w:rsidP="00257CEF">
      <w:pPr>
        <w:pStyle w:val="StandardWeb"/>
      </w:pPr>
      <w:r>
        <w:lastRenderedPageBreak/>
        <w:t xml:space="preserve">Alsdann werden wir erkennen und schmecken und empfinden die Seligkeit dieses weiten und doch so kurzen Wortes: „Vollendet in Christo.“ Erst dann werden wir ganz begreifen die Höhen und Tiefen des Heils in Jesu. Hüpft dir nicht das Herz vor Freude, wenn du daran denkst? Wie schwarz du auch bist, einst wirst du hell strahlen; wie schmutzig du auch bist, du wirst einst rein dastehen. O, welch eine wunderbare Erlösung ist doch das! Christus nimmt einen schwarzen und unförmlichen Erdenkloß und macht ihn zu seinem reinen und unbefleckten Ebenbild, voll unvergleichlicher Schönheit, würdig, ein Genosse der Seraphim zu sein. O meine Seele, stehe hier still und staune ob dieser seligen Wahrheit der Vollkommenheit in Christo! </w:t>
      </w:r>
    </w:p>
    <w:p w14:paraId="4A8B7FDC" w14:textId="77777777" w:rsidR="00257CEF" w:rsidRDefault="00257CEF" w:rsidP="00257CEF">
      <w:pPr>
        <w:pStyle w:val="berschrift2"/>
      </w:pPr>
      <w:r>
        <w:t>Kol. 2,6</w:t>
      </w:r>
    </w:p>
    <w:p w14:paraId="64B4EB3E" w14:textId="77777777" w:rsidR="00257CEF" w:rsidRDefault="00257CEF" w:rsidP="00257CEF">
      <w:pPr>
        <w:pStyle w:val="StandardWeb"/>
      </w:pPr>
      <w:r>
        <w:rPr>
          <w:rStyle w:val="Fett"/>
        </w:rPr>
        <w:t>„Wie ihr nun angenommen habt den Herrn Christum Jesum.“</w:t>
      </w:r>
      <w:r>
        <w:t xml:space="preserve"> </w:t>
      </w:r>
    </w:p>
    <w:p w14:paraId="0BB19EF1" w14:textId="77777777" w:rsidR="00257CEF" w:rsidRDefault="00257CEF" w:rsidP="00257CEF">
      <w:pPr>
        <w:pStyle w:val="StandardWeb"/>
      </w:pPr>
      <w:r>
        <w:t xml:space="preserve">Das Leben des Glaubens wird als ein Annehmen dargestellt; und das ist eine Tätigkeit, die das gerade Gegenteil in sich schließt von allem, was von ferne einem Verdienst gleich sieht. Es ist einzig und allein die Empfangnahme einer Gabe. Gleichwie die Erde den Regen trinkt, wie das Meer die Ströme aufnimmt, wie die Nacht das Licht der strahlenden Sterne empfängt, so haben wir, die wir nichts zu geben vermögen, freien Anteil an der Gnade Gottes. Die Vorstellung, dass wir etwas empfangen, erweckt den Gedanken an eine Verwirklichung; die Sache, an die wir denken, wird uns dadurch zur Wahrheit. Man kann nicht wohl einen Schatten empfangen; wir empfangen das, was wirklichen Bestand hat: so verhält sich‘s im Glaubensleben: Christus wird uns zu einer Wirklichkeit und Wahrheit. So lange wir ohne Glauben sind, bleibt uns Jesus ein bloßer Name, ein Mensch, der vor langer Zeit einmal lebte, vor so langer Zeit, dass sein Leben für uns nur geschichtlichen Wert hat. Durch den Glauben wird uns der Herr Jesus im Gemüt zu einer wirklichen Person, an der unser Herz Anteil hat. Aber das Annehmen bedeutet zugleich ein Ergreifen, ein Besitznehmen. Die Sache, die ich annehme, wird mein Eigentum; ich eigne mir an, was mir gegeben wird. Wenn ich Jesum annehme, so wird Er mein Heiland, so mein eigen, dass weder Leben noch Tod Ihn mir wieder entreißen können. Das alles heißt, Christum annehmen, Ihn empfangen als eine freie Gabe Gottes; Ihn meinem Herzen zur Wahrheit machen, und Ihn mir aneignen. Das Heil kann angesehen werden als das Gesicht, das der Blinde empfängt, als das Gehör, das dem Tauben geschenkt wird, als das Leben, das dem Toten gegeben wird; aber wir haben nicht allein diese Gaben empfangen, sondern wir haben den Herrn Christum Jesum selbst angenommen. Es ist wahr, Er hat uns das Leben gegeben vom Tode; Er hat uns Vergebung der Sünde geschenkt; Er hat uns seine Gerechtigkeit zugerechnet. Das alles sind köstliche Dinge; aber wir begnügen uns nicht damit; wir haben Christum selber angenommen. Der Sohn Gottes ist in uns ausgegossen, und wir haben Ihn empfangen und angenommen. Wie voll muss doch unser Herz von Jesu werden; denn der Himmel und aller Himmel Himmel können Ihn nicht fassen. </w:t>
      </w:r>
    </w:p>
    <w:p w14:paraId="382B28DE" w14:textId="77777777" w:rsidR="00257CEF" w:rsidRDefault="00257CEF" w:rsidP="00257CEF">
      <w:pPr>
        <w:pStyle w:val="berschrift2"/>
      </w:pPr>
      <w:r>
        <w:t>Kol. 2,6</w:t>
      </w:r>
    </w:p>
    <w:p w14:paraId="6ACB91A8" w14:textId="77777777" w:rsidR="00257CEF" w:rsidRDefault="00257CEF" w:rsidP="00257CEF">
      <w:pPr>
        <w:pStyle w:val="StandardWeb"/>
      </w:pPr>
      <w:r>
        <w:rPr>
          <w:rStyle w:val="Fett"/>
        </w:rPr>
        <w:t>„So wandelt in Ihm.“</w:t>
      </w:r>
      <w:r>
        <w:t xml:space="preserve"> </w:t>
      </w:r>
    </w:p>
    <w:p w14:paraId="1E9FBF09" w14:textId="77777777" w:rsidR="00257CEF" w:rsidRDefault="00257CEF" w:rsidP="00257CEF">
      <w:pPr>
        <w:pStyle w:val="StandardWeb"/>
      </w:pPr>
      <w:r>
        <w:t xml:space="preserve">Sobald wir den Herrn Jesum selber im Innersten unsers Herzens angenommen haben, offenbart unser neues Leben seine nahe Verwandtschaft mit Ihm durch einen Wandel des Glaubens an Ihm. Der Wandel schließt eine Tätigkeit in sich. Unsre Gottesfurcht darf sich nicht bloß auf unser Kämmerlein beschränken; wir müssen das, was wir glauben, in einem tätigen Leben verwirklichen. Wenn ein Mensch in Christo wandelt, dann handelt er so, wie Christus handeln würde; denn wenn Christus in ihm seine Hoffnung, seine Liebe, seine Freude, sein Leben ist, so ist er das Abbild vom Bild Jesu; und die Leute sagen von diesem </w:t>
      </w:r>
      <w:r>
        <w:lastRenderedPageBreak/>
        <w:t xml:space="preserve">Menschen: „Er ist wie sein Meister; er lebt wie Jesus Christus.“ Wandel bedeutet Fortschritt. „So wandelt in Ihm;“ schreitet von Gnade zu Gnade; eilet vorwärts, bis dass ihr zur letzten Stufe in der Erkenntnis des geliebten Freundes kommt, die ein Mensch je erreichen kann. Wandel bedeutet Beharrlichkeit. Ihr müsst unaufhörlich in Christo bleiben. Wie viele Christen gibt‘s nicht, die da meinen, sie müssten Sonntags sich dem Umgang mit Christo widmen und müssten die Werktage für sich und ihre Arbeit verwenden; oder solche, die sich einbilden, wenn sie morgens und abends die Gemeinschaft mit dem Herrn suchen, so gehöre der ganze übrige Tag der Welt? O, welch ein armseliges Leben; wir müssen stets an Ihm bleiben, in seiner Nähe unabtreiblich beharren, in seinen Fußstapfen gehen, seinen Willen erfüllen. Wandel schließt die Bedeutung einer Gewohnheit in sich. Wenn wir von eines Menschen Handel und Wandel reden, so meinen wir damit seine Gewohnheiten, seine Lebensweise. Wenn wir aber zuweilen Christum genießen und Ihn dann wieder vergessen; Ihn manchmal den unsrigen nennen, und Ihn bald wieder fahren lassen, so ist das keine Gewohnheit; dann wandeln wir nicht in Ihm. Wir müssen uns zu Ihm halten, uns an Ihn klammern, Ihn nie fahren lassen, sondern in Ihm leben und weben. „Wie ihr nun angenommen habt den Herrn Jesum Christum, so wandelt in Ihm;“ beharret auf dem Wege, in welchem ihr angefangen habt, und war der Herr Jesus Christus am Anfang eures Glaubens Zuversicht, eures Lebens Quelle, eures Handelns Richtschnur und eures Geistes Freude, so bleibe Er‘s bis an euer Lebensende, bleibe es, wenn ihr wandelt durch das finstre Tal der Todesschatten und eingehet zur ewigen Freude und Ruhe des Volkes Gottes. </w:t>
      </w:r>
    </w:p>
    <w:p w14:paraId="71709069" w14:textId="77777777" w:rsidR="00257CEF" w:rsidRDefault="00257CEF" w:rsidP="00257CEF">
      <w:pPr>
        <w:pStyle w:val="berschrift2"/>
      </w:pPr>
      <w:r>
        <w:t>Kol. 2,9.10</w:t>
      </w:r>
    </w:p>
    <w:p w14:paraId="06610BAD" w14:textId="77777777" w:rsidR="00257CEF" w:rsidRDefault="00257CEF" w:rsidP="00257CEF">
      <w:pPr>
        <w:pStyle w:val="StandardWeb"/>
      </w:pPr>
      <w:r>
        <w:rPr>
          <w:rStyle w:val="Fett"/>
        </w:rPr>
        <w:t>„In Ihm wohnt die ganze Fülle der Gottheit leibhaftig. Und ihr seid vollkommen in Ihm.“</w:t>
      </w:r>
      <w:r>
        <w:t xml:space="preserve"> </w:t>
      </w:r>
    </w:p>
    <w:p w14:paraId="5409A551" w14:textId="77777777" w:rsidR="00257CEF" w:rsidRDefault="00257CEF" w:rsidP="00257CEF">
      <w:pPr>
        <w:pStyle w:val="StandardWeb"/>
      </w:pPr>
      <w:r>
        <w:t xml:space="preserve">Alle Eigenschaften Christi, seine göttlichen wie seine menschlichen, sind uns zum Dienst geschenkt. Die ganze Fülle der Gottheit, wie weit dieser wunderbare Ausdruck nur immer mag gefasst werden, gehört uns zu, um uns vollkommen zu machen. Er kann uns nicht ausstatten mit dem Wesen der Gottheit; was Er aber tun kann, das hat Er alles getan, denn Er hat seine göttliche Macht und Würde um unsrer Erlösung willen uns zum Dienste dargeboten. Seine Allmacht, seine Allwissenheit, seine Allgegenwart, seine Unwandelbarkeit und Unfehlbarkeit, alles muss zu unserem Heil zusammenwirken. Auf, gläubige Seele, und betrachte, wie der Herr Jesus seine ganze erhabene Gottesnatur an den Siegeswagen der Erlösung ins Joch spannt. Wie unbegrenzt ist seine Gnade, wie fest seine Treue, wie unerschütterlich seine Unwandelbarkeit, wie unermesslich seine Macht, wie endlos seine Weisheit! Sie alle hat der Herr Jesus zu Pfeilern im Tempel der Erlösung gemacht; und sie sind uns alle ohne Beeinträchtigung ihrer Unendlichkeit zum ewigen Erbteil zugesichert. Die unergründliche Liebe des Heilandsherzens ist in jedem ihrer Tropfen unser eigen; jeder Nerv im Arm der Allmacht, jedes Juwel in der Krone der Majestät, die Unermesslichkeit der göttlichen Erkenntnis und die Strenge der göttlichen Gerechtigkeit: alles gehört uns und wird zu unserem Besten verwendet. Alles, was in und an Christo ist, alles in seinem anbetungswürdigen Wesen als Sohn Gottes hat Er selbst uns übermacht, um uns aufs reichste zu erfreuen. Seine Weisheit ist unsre Leitung, seine Erkenntnis unsre Lehre, seine Macht unser Schutz, seine Gerechtigkeit unsre Bürgschaft, seine Liebe unser Trost, seine Gnade unsre Erquickung, und seine Unwandelbarkeit unsre feste Burg. Bei Ihm ist kein Rückhalt, sondern Er öffnet uns die geheimen Kammern des Berges Gottes und heißt uns in seinen Schachten graben nach den verborgenen Schätzen. „Alles, alles, alles ist euer,“ spricht Er, „ihr sollt Gutes die Fülle haben und voll werden der Gnade des Herrn.“ O, wie lieblich ist‘s doch, Jesum anzuschauen, und sich auf Ihn zu verlassen mit der gewissen Zuversicht, dass, </w:t>
      </w:r>
      <w:r>
        <w:lastRenderedPageBreak/>
        <w:t xml:space="preserve">wenn wir die Vermittelung seiner Liebe und Macht bedürfen, wir nichts andres verlangen, als was Er uns schon in seiner Treue verheißen hat. </w:t>
      </w:r>
    </w:p>
    <w:p w14:paraId="1117FA7B" w14:textId="77777777" w:rsidR="00257CEF" w:rsidRDefault="00257CEF" w:rsidP="00257CEF">
      <w:pPr>
        <w:pStyle w:val="berschrift2"/>
      </w:pPr>
      <w:r>
        <w:t>Kol. 3,4</w:t>
      </w:r>
    </w:p>
    <w:p w14:paraId="5FF1034B" w14:textId="77777777" w:rsidR="00257CEF" w:rsidRDefault="00257CEF" w:rsidP="00257CEF">
      <w:pPr>
        <w:pStyle w:val="StandardWeb"/>
      </w:pPr>
      <w:r>
        <w:rPr>
          <w:rStyle w:val="Fett"/>
        </w:rPr>
        <w:t>„Christus, euer Leben.“</w:t>
      </w:r>
      <w:r>
        <w:t xml:space="preserve"> </w:t>
      </w:r>
    </w:p>
    <w:p w14:paraId="3C184071" w14:textId="77777777" w:rsidR="00257CEF" w:rsidRDefault="00257CEF" w:rsidP="00257CEF">
      <w:pPr>
        <w:pStyle w:val="StandardWeb"/>
      </w:pPr>
      <w:r>
        <w:t xml:space="preserve">Pauli, des Apostels, so wunderbar reicher, inhaltsvoller Ausdruck zeigt, dass Christus die Quelle unsers Lebens ist. „Da wir tot waren in den Sünden, hat Er uns samt Christo lebendig gemacht.“ Dieselbe Stimme, die den Lazarus aus dem Grabe zurückrief, hat uns auferwecket zur Erneuerung des Lebens. Es ist nun der Inhalt unsers geistlichen Lebens. Durch sein Leben haben wir das Leben; Er ist in uns die Hoffnung der Herrlichkeit, der Quell unsrer Taten, der Grundgedanke, der jeden andern Gedanken erregt und bewegt. Christus ist die Erhaltung unsers Lebens. Wovon anders kann der Christ leben, als von dem Fleisch und Blut Jesu? „Dies ist das Brot, das vom Himmel gekommen ist; wer dies Brot isset, der wird leben in Ewigkeit.“ „O, ihr müden Pilger in der Wüste der Sünde, ihr erlangt nie einen Bissen, der den Hunger eurer Geister zu sättigen imstande ist, es sei denn, ihr findet ihn in Ihm!“ Christus ist der Trost unsers Lebens. Alle unsre wahrhaftigen Freuden gehen von Ihm aus; und in Zeiten der Trübsal ist seine Gegenwart unser Trost. Nichts verdient so, wie Er, die Hingabe und Widmung aller Kräfte unsers Lebens; und seine Güte ist besser, denn Leben! Christus ist das Ziel unsers Lebens. Gleichwie ein Schiff dem Hafen zueilt, so eilt der Gläubige dem Hafen im Busen seines Heilandes entgegen. Gleichwie der Pfeil dem schwarzen Kreis der Scheibe entgegenfliegt, so fliegt der Christ der Vollendung seiner Gemeinschaft mit Christo Jesu entgegen. Gleichwie der Krieger für seinen Feldherrn kämpft, und durch des Feldherrn Sieg selbst mit verherrlicht wird, so streitet der Gläubige für Christum, und pflückt seinen Triumph aus dem Siegeskranz seines Meisters und Herrn. „Christus ist sein Leben.“ Christus ist das Vorbild unsers Lebens. Wo dasselbe Leben in uns wohnt, da ist immer notwendig auch, zum großen Teil wenigstens, dieselbe Entwicklung des sichtbaren Wandels vorhanden; und wenn wir in inniger Gemeinschaft mit dem Herrn Jesu leben, so müssen wir auch zunehmen, wie Er. Wir müssen Ihn als unser erhabenes Vorbild, als unser göttliches Ebenbild, uns vor Augen halten, und wir müssen danach trachten, dass wir in seine Fußstapfen treten, bis dass Er endlich in der ewigen Herrlichkeit die Krone unsers Lebens wird. O, wie geborgen, wie geehrt, wie glückselig sind wir Christen, weil Christus unser Leben ist! </w:t>
      </w:r>
    </w:p>
    <w:p w14:paraId="096D13FC" w14:textId="77777777" w:rsidR="00257CEF" w:rsidRDefault="00257CEF" w:rsidP="00257CEF">
      <w:pPr>
        <w:pStyle w:val="berschrift2"/>
      </w:pPr>
      <w:r>
        <w:t>Kol. 3,24</w:t>
      </w:r>
    </w:p>
    <w:p w14:paraId="38A4515C" w14:textId="77777777" w:rsidR="00257CEF" w:rsidRDefault="00257CEF" w:rsidP="00257CEF">
      <w:pPr>
        <w:pStyle w:val="StandardWeb"/>
      </w:pPr>
      <w:r>
        <w:rPr>
          <w:rStyle w:val="Fett"/>
        </w:rPr>
        <w:t>„Ihr dienet dem Herrn Christo.“</w:t>
      </w:r>
      <w:r>
        <w:t xml:space="preserve"> </w:t>
      </w:r>
    </w:p>
    <w:p w14:paraId="12D213B6" w14:textId="77777777" w:rsidR="00257CEF" w:rsidRDefault="00257CEF" w:rsidP="00257CEF">
      <w:pPr>
        <w:pStyle w:val="StandardWeb"/>
      </w:pPr>
      <w:r>
        <w:t xml:space="preserve">Zu welcher bevorzugten Ordnung von Würdenträgern wurde dies Wort gesprochen? Zu Königen, die sich voller Stolz eines göttlichen Rechtsanspruches rühmen? Ach nein, sie dienen zu oft sich selber oder dem Satan und vergessen Gottes, dessen Zulassung ihnen gestattet, ihren sinnbildlichen Schmuck der Majestät eine kurze Spanne Zeit zu tragen. Spricht denn der Apostel zu den so genannten „hochwürdigen Vätern in Gott“, den Bischöfen, oder zu den „ehrwürdigen Priestern?“ Nein, wahrlich, der Apostel Paulus wusste nichts von diesen menschlichen Erfindungen. Nicht einmal zu Predigern und Lehrern, noch zu den Reichen und Vornehmen unter den Gläubigen wurde dieses Wort gesprochen, sondern zu Knechten und Leibeignen. Unter der Masse der arbeitenden Klassen, den Taglöhnern, den Landarbeitern, den Dienstboten, fand Paulus damals, wie heutzutage, viele Auserwählte des Herrn, und zu ihnen spricht er: „Alles, was ihr tut, das tut von Herzen, als dem Herrn und nicht den Menschen; und wisset, dass ihr vom Herrn empfangen werdet die Vergeltung des Erbes; denn ihr dienet dem Herrn Christo.“ Dieser Ausspruch adelt die mühevolle Arbeit des </w:t>
      </w:r>
      <w:r>
        <w:lastRenderedPageBreak/>
        <w:t xml:space="preserve">demütigendsten Lebensberufs. Die Füße waschen, ist ein knechtischer Dienst; aber Ihm, unserem Heiland, die Füße waschen, ist ein königliches Amt. Die Schuhriemen auflösen, ist ein geringer Dienst; aber dem großen Meister die Schuhriemen auflösen zu dürfen, ist ein fürstliches Vorrecht. Die Werkstatt, der Stall, die Küche, die rußige Schmiede werden zum Tempel, wenn Männer und Weiber Gott mit ihrer Gesinnung und ihrer Liebe verherrlichen; dann ist der „Gottesdienst“ nicht auf Stunde und Ort beschränkt, sondern das ganze Leben wird dem Herrn geheiligt und geweiht, und jeder Ort und jedes Werkzeug wird ebenso geheiligt, wie die Stiftshütte und ihr goldener Leuchter. </w:t>
      </w:r>
    </w:p>
    <w:p w14:paraId="204AE611" w14:textId="77777777" w:rsidR="00257CEF" w:rsidRDefault="00257CEF" w:rsidP="00257CEF">
      <w:pPr>
        <w:pStyle w:val="StandardWeb"/>
      </w:pPr>
      <w:r>
        <w:t>„Was in dem Herrn du tust, das wird gelingen;</w:t>
      </w:r>
      <w:r>
        <w:br/>
        <w:t xml:space="preserve">Die Ehre Ihm, dann ist der Segen dein! </w:t>
      </w:r>
      <w:r>
        <w:br/>
        <w:t xml:space="preserve">Er gibt das rechte Wollen und Vollbringen, </w:t>
      </w:r>
      <w:r>
        <w:br/>
        <w:t xml:space="preserve">Er will im Großen stets, wie im Geringen, </w:t>
      </w:r>
      <w:r>
        <w:br/>
        <w:t xml:space="preserve">Der Herr und Schöpfer aller Werke sein. </w:t>
      </w:r>
      <w:r>
        <w:br/>
        <w:t xml:space="preserve">Die Händ‘ ans Werk, die Herzen himmelan! </w:t>
      </w:r>
      <w:r>
        <w:br/>
        <w:t xml:space="preserve">So wird allein ein gutes Werk getan.“ </w:t>
      </w:r>
    </w:p>
    <w:p w14:paraId="7468CF72" w14:textId="77777777" w:rsidR="00257CEF" w:rsidRDefault="00257CEF" w:rsidP="00257CEF">
      <w:pPr>
        <w:pStyle w:val="berschrift2"/>
      </w:pPr>
      <w:r>
        <w:t>Kol. 4,2</w:t>
      </w:r>
    </w:p>
    <w:p w14:paraId="73EB4E3C" w14:textId="77777777" w:rsidR="00257CEF" w:rsidRDefault="00257CEF" w:rsidP="00257CEF">
      <w:pPr>
        <w:pStyle w:val="StandardWeb"/>
      </w:pPr>
      <w:r>
        <w:rPr>
          <w:rStyle w:val="Fett"/>
        </w:rPr>
        <w:t>„Haltet an am Gebet.“</w:t>
      </w:r>
      <w:r>
        <w:t xml:space="preserve"> </w:t>
      </w:r>
    </w:p>
    <w:p w14:paraId="25253D86" w14:textId="7962CB79" w:rsidR="00257CEF" w:rsidRDefault="00257CEF" w:rsidP="00257CEF">
      <w:pPr>
        <w:pStyle w:val="StandardWeb"/>
      </w:pPr>
      <w:r>
        <w:t xml:space="preserve">Es ist merkwürdig, dass in der Heiligen Schrift so viel vom Gebet die Rede ist, wobei Sie uns entweder Beispiele vorhält oder zum Beten aufmuntert oder köstliche Verheißungen gibt. Kaum wenden wir das erste Blatt der Bibel um, so lesen wir schon: „Zu derselbigen Zeit fing man an zu predigen von des Herrn Namen“; und wenn wir ans Ende des Buches gelangen, trifft das „Amen“ einer inbrünstigen Bitte unser Ohr. Dazwischen begegnen wir einer Fülle von Beispielen. Hier ringt Jakob mit Gott bis zum Anbruch der Morgenröte; dort fällt Daniel des Tages dreimal auf seine Kniee, betet, lobt und dankt; und ein David schreiet aus der Tiefe seines Herzens zu Gott. Auf dem Berge sehen wir Elias, im Kerker Paulus und Silas. Ermahnungen und Aufforderungen sind in Menge vorhanden, und der Verheißungen sind unzählige. Was zeigt uns das anders, als wie ganz besonders wichtig und notwendig das Gebet sei! Wir dürfen uns sicher darauf verlassen, dass alles, was Gott in seinem heiligen Wort so besonders betont, nach seiner Gnadenabsicht in unserem Leben eine vorzügliche Stelle einnehmen soll. Hat Er viel vom Gebet gesprochen, so ist‘s darum geschehen, weil wir dasselbe ganz besonders nötig haben. So tief gehen unsre Bedürfnisse, dass wir nicht aufhören dürfen mit Bitten und Flehen, bis wir zum Himmel eingehen. Fehlt dir gar nichts, dann, fürchte ich, kennst du deine Armut nicht. Weißt du keine Gnade, die du dir gern von Gott erbitten möchtest? Dann wolle doch des Herrn Gnade dir dein Elend offenbar machen! Eine Seele ohne Gebet ist eine Seele ohne Heiland. Das Gebet ist das Lallen des gläubigen Kindes, der Siegesruf des ringenden Glaubens, der Schwanengesang des sterbenden Heiligen, der in seinem Jesu entschläft. Das Gebet ist Odem, Losungswort, Trost, Kraft, Ehre des Christen. Wenn du ein Kind Gottes bist, so treibt‘s dich, deines Vaters Antlitz zu suchen, treibt‘s dich in deines Vaters Liebesarme. O bitte doch, dass du möchtest dies Jahr heilig, demütig brünstig, geduldig sein; schließe dich in herzinnigstem Umgang noch enger an deinen Herrn und Heiland an und lass die Liebe sein Panier über dir sein. Bitte, dass du andern zum Vorbild und zum Segen werden und mehr und mehr nur der Verherrlichung deines Heilandes leben mögest. Die Losung dieses Jahres sei für dich: „Haltet an am Gebet.“ </w:t>
      </w:r>
    </w:p>
    <w:p w14:paraId="622949A7" w14:textId="77777777" w:rsidR="00257CEF" w:rsidRDefault="00257CEF" w:rsidP="00257CEF">
      <w:pPr>
        <w:pStyle w:val="berschrift1"/>
        <w:rPr>
          <w:sz w:val="48"/>
        </w:rPr>
      </w:pPr>
      <w:r>
        <w:t>1. Thessalonicherbrief (Andachten)</w:t>
      </w:r>
    </w:p>
    <w:p w14:paraId="64FB85E0" w14:textId="77777777" w:rsidR="00257CEF" w:rsidRDefault="00257CEF" w:rsidP="00257CEF">
      <w:pPr>
        <w:pStyle w:val="berschrift2"/>
      </w:pPr>
      <w:r>
        <w:lastRenderedPageBreak/>
        <w:t>1. Thess. 1, 4.</w:t>
      </w:r>
    </w:p>
    <w:p w14:paraId="204BC608" w14:textId="77777777" w:rsidR="00257CEF" w:rsidRDefault="00257CEF" w:rsidP="00257CEF">
      <w:pPr>
        <w:pStyle w:val="StandardWeb"/>
      </w:pPr>
      <w:r>
        <w:rPr>
          <w:rStyle w:val="Fett"/>
        </w:rPr>
        <w:t>„Liebe Brüder, wir wissen, wie ihr auserwählt seid.“</w:t>
      </w:r>
      <w:r>
        <w:t xml:space="preserve"> </w:t>
      </w:r>
    </w:p>
    <w:p w14:paraId="15F8EAB7" w14:textId="77777777" w:rsidR="00257CEF" w:rsidRDefault="00257CEF" w:rsidP="00257CEF">
      <w:pPr>
        <w:pStyle w:val="StandardWeb"/>
      </w:pPr>
      <w:r>
        <w:t xml:space="preserve">Manche Leute meinen, sie müssen erst wissen, ob sie erwählt seien, ehe sie zu Christo aufschauen wollen; aber so erfahren sie es nie, denn es wird nur dadurch erkannt, dass sie „aufsehen auf Jesum.“ Wenn ihr eurer Erwählung gewiss werden wollt, so machet ihr euer Herz gewiss und fest, so ihr euch haltet an Gottes Verheißungen. Fühlst du, dass du ein verlorner, schuldbeladener Sünder bist? Dann gehe geradeswegs hin zum Kreuz Christi, und klag‘s dem Herrn Jesus, und sag‘ Ihm, du hättest in seinem Worte gelesen: „Wer zu mir kommt, den werde ich nicht hinausstoßen.“ Sag‘ Ihm, dass Er gesagt hat: „Das ist je gewisslich wahr und ein teures und wertes Wort, dass Christus Jesus gekommen ist in die Welt, die Sünder selig zu machen.“ Wende dich zu Jesu, schaue auf Ihn und vertraue auf Ihn, so wirst du dich unmittelbar von deiner Erwählung überzeugen, denn so gewiss als du an ihn glaubst, so fest und gewiss bist du auch erwählt. Wenn du dich ganz und gar Christo übergeben, und dein ganzes Vertrauen auf Ihn setzen willst, dann bist du einer von den Auserwählten Gottes; wenn du aber stutzig wirst und sprichst: „Ich muss zuerst wissen, ob ich auserwählt bin,“ dann verlangst du etwas, und weißt doch selber nicht was. Gehe hin zu dem lieben, treuen Herrn Jesu, gerade wie du bist, und wärst du noch so schuldbeladen. Lass fahren alle neugierigen Fragen, ob du erwählt seiest oder nicht. Gehe geradeswegs zu Christo und birg dich in seinen Wunden, so weißt du, dass du ein Auserwählter bist. Die Versicherung des Heiligen Geistes wird dir zuteil werden, so dass du wirst imstande sein zu sagen: „Ich weiß, an welchen ich glaube, und bin gewiss, dass Er kann mir meine Beilage bewahren bis an jenen Tag.“ Christus ist mitgesessen im Rat der Ewigkeit; Er kann dir sagen, ob du erwählt bist oder nicht; aber auf anderm Wege kannst du es nicht erfahren. Gehe hin, und setze dein Vertrauen auf Ihn, so wird seine Antwort lauten: „Ich habe dich je und je geliebet, darum habe ich dich zu mir gezogen aus lauter Güte.“ Es ist gar kein Zweifel möglich darüber, dass Er dich erwählt hat, wenn du Ihn erwählt hast. </w:t>
      </w:r>
    </w:p>
    <w:p w14:paraId="09511EBD" w14:textId="77777777" w:rsidR="00257CEF" w:rsidRDefault="00257CEF" w:rsidP="00257CEF">
      <w:pPr>
        <w:pStyle w:val="StandardWeb"/>
      </w:pPr>
      <w:r>
        <w:t>„Treuer Vater, Deine Liebe</w:t>
      </w:r>
      <w:r>
        <w:br/>
        <w:t>Hat aus ewiglautrem Triebe</w:t>
      </w:r>
      <w:r>
        <w:br/>
        <w:t xml:space="preserve">Mich in Christo auserwählt.“ </w:t>
      </w:r>
    </w:p>
    <w:p w14:paraId="0814EB3E" w14:textId="77777777" w:rsidR="00257CEF" w:rsidRDefault="00257CEF" w:rsidP="00257CEF">
      <w:pPr>
        <w:pStyle w:val="berschrift2"/>
      </w:pPr>
      <w:r>
        <w:t>1. Thess. 2, 18.</w:t>
      </w:r>
    </w:p>
    <w:p w14:paraId="25914DF1" w14:textId="77777777" w:rsidR="00257CEF" w:rsidRDefault="00257CEF" w:rsidP="00257CEF">
      <w:pPr>
        <w:pStyle w:val="StandardWeb"/>
      </w:pPr>
      <w:r>
        <w:rPr>
          <w:rStyle w:val="Fett"/>
        </w:rPr>
        <w:t>„Satanas hat uns verhindert.“</w:t>
      </w:r>
      <w:r>
        <w:t xml:space="preserve"> </w:t>
      </w:r>
    </w:p>
    <w:p w14:paraId="5267D4AA" w14:textId="77777777" w:rsidR="00257CEF" w:rsidRDefault="00257CEF" w:rsidP="00257CEF">
      <w:pPr>
        <w:pStyle w:val="StandardWeb"/>
      </w:pPr>
      <w:r>
        <w:t xml:space="preserve">Von der ersten Stunde an, wo das Gute mit dem Bösen in Streit geriet, hat es sich in der geistlichen Erfahrung der Gläubigen ununterbrochen gezeigt, dass Satanas uns verhindert. In den Stunden der Morgendämmerung, wie in der mitternächtlichen Finsternis verhindert uns Satan. Arbeiten wir auf dem Acker, so sucht er uns die Pflugschar zu zerbrechen; bauen wir die Mauern Zions, so wirft er hinterlistig alle Steine herab; wollen wir uns unserem Gott im Leiden oder im Kampfe dienstbar erweisen: überall verhindert uns Satan. Er verhindert uns, wenn wir uns dem Herrn Jesus das erste Mal nähern. Wir hatten schwere Kämpfe mit dem Satan durchzukämpfen, als wir zum Kreuz emporschauten und das neue Leben empfingen. Jetzt, wo wir errettet und selig sind, sucht er die Vollendung unsres inwendigen Menschen zu verhindern. Du wünschest dir Glück und sprichst: „Ich bin bisher richtig gewandelt, niemand darf mir wegen meiner Frömmigkeit einen Vorwurf machen.“ Aber hüte dich vor dem Rühmen, denn deine Christentugend muss noch allerlei Prüfungen bestehen; der Satan richtet seine Angriffe gerade gegen die Gnadengaben, um deretwillen du geliebt und geachtet wirst. Hast du bis dahin im Glauben fest beharret, so wird in Bälde dein Glaubensmut auf die Probe </w:t>
      </w:r>
      <w:r>
        <w:lastRenderedPageBreak/>
        <w:t xml:space="preserve">gestellt werden. Bist du demütig gewesen wie Moses, so mache dich darauf gefasst, dass deine Zunge bald in Versuchung kommt, unbedachtsam herauszufahren. Die Vögel fressen an deinen reifsten Früchten, und die wilde Sau unterwühlt mit ihrem Rüssel deine köstlichsten Reben. Satan sucht sicher uns zu verhindern, wenn wir im Gebet vertieft sind. Er reizt uns zur Ungeduld und schwächt unsern Glauben, auf dass wir womöglich um den Segen kommen sollen. Nicht weniger tätig und emsig zeigt sich Satan in der Verhinderung christlicher Bestrebungen. Nie hat je eine Neubelebung des christlichen Lebens stattgefunden, ohne dass zugleich auch der Widerstand sich kräftiger hervortat. Sobald Esra und Nehemia anfangen zu bauen, so werden auch Saneballat und Tobia zornig und suchen das Werk zu hindern. Was tut das? Wir dürfen uns nicht darüber aufhalten, dass Satan uns verhindert, denn das ist nur ein Beweis, dass wir auf des Herrn Seite stehen und das Werk des Herrn ausführen. </w:t>
      </w:r>
    </w:p>
    <w:p w14:paraId="74566DD9" w14:textId="77777777" w:rsidR="00257CEF" w:rsidRDefault="00257CEF" w:rsidP="00257CEF">
      <w:pPr>
        <w:pStyle w:val="berschrift2"/>
      </w:pPr>
      <w:r>
        <w:t>1. Thess. 4, 14.</w:t>
      </w:r>
    </w:p>
    <w:p w14:paraId="32C113D8" w14:textId="77777777" w:rsidR="00257CEF" w:rsidRDefault="00257CEF" w:rsidP="00257CEF">
      <w:pPr>
        <w:pStyle w:val="StandardWeb"/>
      </w:pPr>
      <w:r>
        <w:rPr>
          <w:rStyle w:val="Fett"/>
        </w:rPr>
        <w:t>„Also wird Gott auch, die da entschlafen sind durch Jesum, mit Ihm führen.“</w:t>
      </w:r>
      <w:r>
        <w:t xml:space="preserve"> </w:t>
      </w:r>
    </w:p>
    <w:p w14:paraId="3423229B" w14:textId="77777777" w:rsidR="00257CEF" w:rsidRDefault="00257CEF" w:rsidP="00257CEF">
      <w:pPr>
        <w:pStyle w:val="StandardWeb"/>
      </w:pPr>
      <w:r>
        <w:t xml:space="preserve">Bilden wir uns nicht ein, dass die Seele einen Schlummer der Empfindungslosigkeit schlafe. „Heute wirst du mit mir im Paradiese sein,“ ist der Verheißungstrost, den Christus jedem sterbenden Heiligen zulispelt. Sie „sind entschlafen durch Jesum,“ aber ihre Seelen sind vor Gottes Thron, und preisen Gott Tag und Nacht in seinem Tempel und singen Halleluja Dem, der sie gewaschen hat von ihren Sünden mit seinem Blut. Der Leib schläft in seiner stillen Kammer in der Erde, unter der grünen Decke des Grases. Aber was ist es für ein Schlaf? Die Vorstellung, die mit dem Begriff des Schlafes verbunden ist, ist „Ruhe,“ und das ist der Gedanke, den der Geist Gottes uns nahe bringen will. Der Schlaf macht jede Nacht zu einem Sabbat seines Tages. Der Schlaf schließt die Tür der Seele zu und heißt alle Eindringlinge eine Weile warten, damit das innere Leben sich in seinem Lustgarten ergehen und erholen könne. Der von Arbeit ermüdete Gläubige schläft ruhig, gleich dem müden Kinde, das an der Mutterbrust schlummert. O, wie selig sind doch, die in dem Herrn sterben: „Ja, der Geist spricht, dass sie ruhen von ihrer Arbeit, denn ihre Werke folgen ihnen nach.“ Ihre sanfte Ruhe wird nicht gestört, bis Gott sie auferweckt, um ihnen den verheißenen Gnadenlohn zu geben. Gehütet von schützenden Engeln, geborgen hinter dem Vorhang der Geheimnisse der Ewigkeit, schlafen sie fort, diese Verheißungserben der Herrlichkeit, bis dass die Fülle der Zeit die Vollendung der Verklärung mit sich bringt. Welch ein Erwachen wird das sein, wenn sie von ihrem Schlummer erwachen! Sie wurden hineingelegt an ihren letzten Ruheort, müde und matt; aber so werden sie nicht wieder auferstehen. Sie gingen zu ihrer Ruhe ein mit leidengefurchter Stirn und schmerzentstellten Zügen, aber sie wachen auf in Schönheit und Herrlichkeit. Die eingeschrumpfte Saat, so ganz aller Wohlgestalt und Anmut bar, ersteht aus dem Staub als eine Blüte voll strahlender Lieblichkeit. Der Winter des Grabes weicht dem Frühling der Befreiung und dem Sommer der Herrlichkeit. Es ist etwas Seliges um den Tod, weil er durch die Macht der göttlichen Gnade uns entkleidet von unserem Werktagskleid, um uns anzuziehen das Hochzeitskleid der Vollkommenheit. Selig sind, „die da entschlafen sind durch Jesum.“ </w:t>
      </w:r>
    </w:p>
    <w:p w14:paraId="42F365AE" w14:textId="77777777" w:rsidR="00257CEF" w:rsidRDefault="00257CEF" w:rsidP="00257CEF">
      <w:pPr>
        <w:pStyle w:val="berschrift2"/>
      </w:pPr>
      <w:r>
        <w:t>1. Thess. 4, 17.</w:t>
      </w:r>
    </w:p>
    <w:p w14:paraId="0E90A818" w14:textId="77777777" w:rsidR="00257CEF" w:rsidRDefault="00257CEF" w:rsidP="00257CEF">
      <w:pPr>
        <w:pStyle w:val="StandardWeb"/>
      </w:pPr>
      <w:r>
        <w:rPr>
          <w:rStyle w:val="Fett"/>
        </w:rPr>
        <w:t>„Wir werden also bei dem Herrn sein allezeit.“</w:t>
      </w:r>
      <w:r>
        <w:t xml:space="preserve"> </w:t>
      </w:r>
    </w:p>
    <w:p w14:paraId="5E8D5910" w14:textId="77777777" w:rsidR="00257CEF" w:rsidRDefault="00257CEF" w:rsidP="00257CEF">
      <w:pPr>
        <w:pStyle w:val="StandardWeb"/>
      </w:pPr>
      <w:r>
        <w:t xml:space="preserve">Wie kurz sind doch die lieblichsten und zärtlichsten Heimsuchungen, die wir von Christo erfahren, und wie bald gehen sie vorüber! Unser Auge schaut auf Ihn einen Augenblick, und wir freuen uns mit einer unaussprechlichen und herrlichen Freude; doch aber über ein kleines, so sehen wir Ihn nicht mehr, denn unser Freund entzieht sich uns wieder; gleich einem Reh </w:t>
      </w:r>
      <w:r>
        <w:lastRenderedPageBreak/>
        <w:t xml:space="preserve">oder jungen Hirsch hüpft Er auf den Bergen und springt auf den Hügeln; Er ist auf die Würzberge gegangen, und weidet nicht mehr unter den Rosen. </w:t>
      </w:r>
    </w:p>
    <w:p w14:paraId="6F9EAB6D" w14:textId="77777777" w:rsidR="00257CEF" w:rsidRDefault="00257CEF" w:rsidP="00257CEF">
      <w:pPr>
        <w:pStyle w:val="StandardWeb"/>
      </w:pPr>
      <w:r>
        <w:t xml:space="preserve">O, lieblich ist doch die Aussicht auf die Zeit, wo wir Ihn nicht mehr werden von fern erblicken, sondern wo wir Ihn schauen dürfen von Angesicht zu Angesicht, und uns dürfen weiden an seinem Anblick; wo Er uns nicht nur wie ein flüchtiger Gast begegnet, der nur eine Nacht bei uns zubringt, sondern uns ewiglich umarmt und an dem Busen seiner Herrlichkeit ruhen lässt. Wir werden Ihn nicht bloß für wenige Augenblicke sehen, sondern wir dürfen uns in Ihm freuen ohne Aufhören. </w:t>
      </w:r>
    </w:p>
    <w:p w14:paraId="35237507" w14:textId="77777777" w:rsidR="00257CEF" w:rsidRDefault="00257CEF" w:rsidP="00257CEF">
      <w:pPr>
        <w:pStyle w:val="StandardWeb"/>
      </w:pPr>
      <w:r>
        <w:t>„Dann wird seiner Liebe Sonne</w:t>
      </w:r>
      <w:r>
        <w:br/>
        <w:t xml:space="preserve">Auf uns strahlen ew‘ge Wonne.“ </w:t>
      </w:r>
    </w:p>
    <w:p w14:paraId="2C4D4DE8" w14:textId="77777777" w:rsidR="00257CEF" w:rsidRDefault="00257CEF" w:rsidP="00257CEF">
      <w:pPr>
        <w:pStyle w:val="StandardWeb"/>
      </w:pPr>
      <w:r>
        <w:t xml:space="preserve">Im Himmel werden weder Sorgen noch Sünden störende Unterbrechungen unsrer Wonne veranlassen; keine Träne wird unsre Augen umdüstern; kein irdisches Geschäft wird uns abziehen von unsern seligen, wonneerfüllten Gedanken, nichts wird uns hindern, unaufhörlich, mit unermüdeten Augen, in die Sonne der Gerechtigkeit zu schauen. O, wenn es schon so süß und köstlich ist, dass wir Ihn hienieden von Zeit zu Zeit einmal für wenige Augenblicke betrachten können, wie herrlich wird‘s erst sein, wenn wir ewiglich in dies liebe Antlitz blicken dürfen, wenn sich nie eine trübende Wolke zwischen Ihn und uns lagert, wenn wir nie mehr unsre Augen wegzuwenden brauchen auf eine Welt voll Schwachheit und Schmerzen! O, seliger Tag, wann brichst du endlich an? Erhebe dich, stehe auf, du Sonne, die nie wieder untergeht! Die sinnlichen Freuden mögen uns verlassen, so bald sie nur immer wollen, denn wir werden reichlich dafür entschädigt. Wenn das Sterben nur der Eingang zur unsterblichen Gemeinschaft mit unserem lieben Heiland ist, dann wahrlich ist Sterben Gewinn, und dieser trübe Tropfen wird verschlungen von einem unendlichen Meere des Triumphes. </w:t>
      </w:r>
    </w:p>
    <w:p w14:paraId="2CB2983F" w14:textId="77777777" w:rsidR="00257CEF" w:rsidRDefault="00257CEF" w:rsidP="00257CEF">
      <w:pPr>
        <w:pStyle w:val="berschrift2"/>
      </w:pPr>
      <w:r>
        <w:t>1. Thessalonicher 4,17</w:t>
      </w:r>
    </w:p>
    <w:p w14:paraId="5A876FFE" w14:textId="77777777" w:rsidR="00257CEF" w:rsidRDefault="00257CEF" w:rsidP="00257CEF">
      <w:pPr>
        <w:pStyle w:val="StandardWeb"/>
      </w:pPr>
      <w:r>
        <w:rPr>
          <w:rStyle w:val="Fett"/>
        </w:rPr>
        <w:t>„Und wir werden also bei dem Herrn sein allezeit.“</w:t>
      </w:r>
      <w:r>
        <w:t xml:space="preserve"> </w:t>
      </w:r>
    </w:p>
    <w:p w14:paraId="18E04B94" w14:textId="77777777" w:rsidR="00257CEF" w:rsidRDefault="00257CEF" w:rsidP="00257CEF">
      <w:pPr>
        <w:pStyle w:val="StandardWeb"/>
      </w:pPr>
      <w:r>
        <w:t xml:space="preserve">Während wir hier sind, ist der Herr bei uns, und wenn wir hinweggerufen werden, sind wir bei Ihm. Es gibt keine Scheidung des Heiligen von seinem Heiland. Sie sind eins und müssen immer eins sein. Jesus kann ohne die Seinen nicht sein, denn dann wäre Er ein Haupt ohne einen Leib. Ob wir hingerückt werden in den Wolken, oder im Paradiese ruhen oder hier weilen, wir sind bei Jesus; und wer soll uns von Ihm scheiden? </w:t>
      </w:r>
    </w:p>
    <w:p w14:paraId="6FC01A3F" w14:textId="77777777" w:rsidR="00257CEF" w:rsidRDefault="00257CEF" w:rsidP="00257CEF">
      <w:pPr>
        <w:pStyle w:val="StandardWeb"/>
      </w:pPr>
      <w:r>
        <w:t xml:space="preserve">Was für eine Freude ist dies! Unsre höchste Ehre, Ruhe, Tröstung, Wonne ist, bei dem Herrn zu sein. Wir vermögen uns nichts vorzustellen, was diese göttliche Gesellschaft übertreffen oder auch nur ihr gleichkommen könnte. Durch heilige Gemeinschaft müssen wir mit Ihm in seiner Erniedrigung, Verwerfung und Mühe und Arbeit sein, und dann werden wir mit Ihm in seiner Herrlichkeit sein. Nicht lange, so sollen wir mit Ihm in seiner Ruhe und seinem Königtum, in seiner Erwartung und in seiner Erscheinung sein. Uns soll es ergehen, wie es Ihm ergeht, und wir sollen triumphieren, wie Er triumphiert. </w:t>
      </w:r>
    </w:p>
    <w:p w14:paraId="37BBC68B" w14:textId="77777777" w:rsidR="00257CEF" w:rsidRDefault="00257CEF" w:rsidP="00257CEF">
      <w:pPr>
        <w:pStyle w:val="StandardWeb"/>
      </w:pPr>
      <w:r>
        <w:t xml:space="preserve">O mein Herr, wenn ich allezeit bei Dir sein soll, so habe ich eine unvergleichliche Bestimmung. Ich will keinen Erzengel beneiden. Allezeit bei dem Herrn sein, ist meine schönste Vorstellung von dem Himmel. Nicht die goldenen Harfen, nicht die unverwelklichen Kronen, nicht das unumwölkte Licht ist für mich Herrlichkeit, sondern Jesus, Jesus selber, und ich auf ewig bei Ihm in nächster und teuerster Gemeinschaft. </w:t>
      </w:r>
    </w:p>
    <w:p w14:paraId="39BC8C73" w14:textId="77777777" w:rsidR="00257CEF" w:rsidRDefault="00257CEF" w:rsidP="00257CEF">
      <w:pPr>
        <w:pStyle w:val="berschrift2"/>
      </w:pPr>
      <w:r>
        <w:lastRenderedPageBreak/>
        <w:t>1. Thessalonicher 5,24</w:t>
      </w:r>
    </w:p>
    <w:p w14:paraId="1164FC56" w14:textId="77777777" w:rsidR="00257CEF" w:rsidRDefault="00257CEF" w:rsidP="00257CEF">
      <w:pPr>
        <w:pStyle w:val="StandardWeb"/>
      </w:pPr>
      <w:r>
        <w:rPr>
          <w:rStyle w:val="Fett"/>
        </w:rPr>
        <w:t>„Getreu ist Er, der euch rufet, welcher wird es auch tun.“</w:t>
      </w:r>
      <w:r>
        <w:t xml:space="preserve"> </w:t>
      </w:r>
    </w:p>
    <w:p w14:paraId="6A311993" w14:textId="77777777" w:rsidR="00257CEF" w:rsidRDefault="00257CEF" w:rsidP="00257CEF">
      <w:pPr>
        <w:pStyle w:val="StandardWeb"/>
      </w:pPr>
      <w:r>
        <w:t xml:space="preserve">Was will Er tun? Er will uns ganz heiligen. Seht den vorhergehenden Vers an. Er wird das Werk der Reinigung fortsetzen, bis wir vollkommen in jedem Teile sind. Er wird behalten „unsren Geist ganz, samt Seele und Leib, unsträflich auf die Zukunft unsres Herrn Jesu Christi“. Er wird uns nicht gestatten, aus der Gnade zu fallen, noch unter die Herrschaft der Sünde zu kommen. Was für große Gnaden sind dies! Wohl mögen wir den Geber solcher unaussprechlicher Gaben anbeten. </w:t>
      </w:r>
    </w:p>
    <w:p w14:paraId="78AF0E4A" w14:textId="77777777" w:rsidR="00257CEF" w:rsidRDefault="00257CEF" w:rsidP="00257CEF">
      <w:pPr>
        <w:pStyle w:val="StandardWeb"/>
      </w:pPr>
      <w:r>
        <w:t xml:space="preserve">Wer will dieses tun? Der Herr, welcher uns berufen hat aus der Finsternis zu seinem wunderbaren Licht, aus dem Tod in der Sünde zu dem ewigen Leben in Christo Jesu. Nur Er kann dieses tun: solche Vollkommenheit und Bewahrung kann nur von dem Gott aller Gnade kommen. </w:t>
      </w:r>
    </w:p>
    <w:p w14:paraId="6EC430AE" w14:textId="77777777" w:rsidR="00257CEF" w:rsidRDefault="00257CEF" w:rsidP="00257CEF">
      <w:pPr>
        <w:pStyle w:val="StandardWeb"/>
      </w:pPr>
      <w:r>
        <w:t xml:space="preserve">Warum will Er es tun? Weil Er „treu“ ist - treu seiner eignen Verheißung, welche die Errettung des Gläubigen verbürgt; treu seinem Sohne, dessen Lohn es ist, daß sein Volk Ihm fehlerlos dargestellt werden soll; treu dem Werke, welches Er durch unsre wirksame Berufung in uns angefangen hat. Es ist nicht ihre eigne Treue, sondern des Herrn Treue, auf welche die Heiligen bauen. </w:t>
      </w:r>
    </w:p>
    <w:p w14:paraId="778C7087" w14:textId="77777777" w:rsidR="00257CEF" w:rsidRDefault="00257CEF" w:rsidP="00257CEF">
      <w:pPr>
        <w:pStyle w:val="StandardWeb"/>
      </w:pPr>
      <w:r>
        <w:t xml:space="preserve">Komm, meine Seele, hier ist ein großes Fest, um einen trüben Monat damit zu beginnen. Es mögen draußen Nebel sein, aber drinnen sollte Sonnenschein glänzen. </w:t>
      </w:r>
    </w:p>
    <w:p w14:paraId="61C5EBD8" w14:textId="77777777" w:rsidR="00257CEF" w:rsidRDefault="00257CEF" w:rsidP="00257CEF">
      <w:pPr>
        <w:pStyle w:val="berschrift2"/>
      </w:pPr>
      <w:r>
        <w:t>1. Thess. 5, 6.</w:t>
      </w:r>
    </w:p>
    <w:p w14:paraId="00F5A09A" w14:textId="77777777" w:rsidR="00257CEF" w:rsidRDefault="00257CEF" w:rsidP="00257CEF">
      <w:pPr>
        <w:pStyle w:val="StandardWeb"/>
      </w:pPr>
      <w:r>
        <w:rPr>
          <w:rStyle w:val="Fett"/>
        </w:rPr>
        <w:t>„So lasset uns nicht schlafen, wie die andern.“</w:t>
      </w:r>
      <w:r>
        <w:t xml:space="preserve"> </w:t>
      </w:r>
    </w:p>
    <w:p w14:paraId="6A1EF355" w14:textId="77777777" w:rsidR="00257CEF" w:rsidRDefault="00257CEF" w:rsidP="00257CEF">
      <w:pPr>
        <w:pStyle w:val="StandardWeb"/>
      </w:pPr>
      <w:r>
        <w:t xml:space="preserve">Mancherlei Mittel können dazu dienen, die Christen in ihrer Wachsamkeit zu fördern. Vor allem aber möchte ich sie ernstlich ermahnen, untereinander zu reden und zu rühmen von den Wegen des Herrn. Als Christ und Hoffnungsvoll miteinander nach der himmlischen Stadt wanderten, sprachen sie zu einander: „Damit wir hier nicht schläfrig werden, wollen wir uns mit gewürzten Reden unterhalten.“ Christ fragte: „Lieber Bruder, wo wollen wir denn anfangen?“ Und Hoffnungsvoll antwortete: „Da, wo Gott mit uns angefangen hat.“ </w:t>
      </w:r>
    </w:p>
    <w:p w14:paraId="4069F758" w14:textId="77777777" w:rsidR="00257CEF" w:rsidRDefault="00257CEF" w:rsidP="00257CEF">
      <w:pPr>
        <w:pStyle w:val="StandardWeb"/>
      </w:pPr>
      <w:r>
        <w:t>„Wie ist es so lieblich, wenn Christen zusammen</w:t>
      </w:r>
      <w:r>
        <w:br/>
        <w:t xml:space="preserve">In brüderlicher Eintracht steh‘n, </w:t>
      </w:r>
      <w:r>
        <w:br/>
        <w:t>Wenn göttliche Liebe mit heiligen Flammen</w:t>
      </w:r>
      <w:r>
        <w:br/>
        <w:t xml:space="preserve">In Wort und Wandel ist zu seh‘n! </w:t>
      </w:r>
      <w:r>
        <w:br/>
        <w:t xml:space="preserve">Da grünet und blühet, zur ewigen Wonne, </w:t>
      </w:r>
      <w:r>
        <w:br/>
        <w:t xml:space="preserve">Der göttliche Segen, da scheinet die Sonne.“ </w:t>
      </w:r>
    </w:p>
    <w:p w14:paraId="3C42CCC0" w14:textId="77777777" w:rsidR="00257CEF" w:rsidRDefault="00257CEF" w:rsidP="00257CEF">
      <w:pPr>
        <w:pStyle w:val="StandardWeb"/>
      </w:pPr>
      <w:r>
        <w:t xml:space="preserve">Christen, die sich absondern und einsam dahinwandern, sind sehr leicht empfänglich für Müdigkeit und Schläfrigkeit. Haltet euch zu christlicher Gesellschaft, so werdet ihr dadurch wach erhalten und erfrischt und ermuntert, schneller vorwärts zu eilen auf dem Weg zum Himmel. Wenn ihr aber mit anderen solche „liebliche Rede“ pflegt über die Wege Gottes, so achtet darauf, dass der Inhalt eures Gespräches euer Herr Jesus sei. Richtet das Auge des Glaubens beständig auf Ihn; euer Herz sei von Ihm erfüllt; euer Mund rede nur, was seiner wert ist. Freund, bleibe dem Kreuz nahe, so wirst du nicht schläfrig. Tue Fleiß, dass du einen bleibenden und tiefen Eindruck erlangst von der hohen Herrlichkeit des Ortes, nach dem du </w:t>
      </w:r>
      <w:r>
        <w:lastRenderedPageBreak/>
        <w:t xml:space="preserve">pilgerst. Wenn du stets bedenkst, dass du dem Himmel zueilst, so wirst du nicht einschlafen auf dem Wege. Wenn du dich daran erinnerst, dass die Hölle hinter dir gähnt und der Teufel dich verfolgt, so wirst du nicht verziehen. Mag der Totschläger schlafen, wenn der Bluträcher ihm auf den Fersen folgt, und die Freistadt vor Augen liegt? Christ, willst du schlafen, wenn die Perlentore dir offen stehen, wenn das Lied der Engel dich empfängt, wenn eine goldene Krone bereit ist, deine Stirn zu schmücken? O nein; in heiliger Gemeinschaft wachet und betet allezeit, und ermuntert euch untereinander, auf dass ihr nicht in Versuchung fallet. </w:t>
      </w:r>
    </w:p>
    <w:p w14:paraId="69B5BD29" w14:textId="77777777" w:rsidR="00257CEF" w:rsidRDefault="00257CEF" w:rsidP="00257CEF">
      <w:pPr>
        <w:pStyle w:val="berschrift2"/>
      </w:pPr>
      <w:r>
        <w:t>1. Thess. 5, 24.</w:t>
      </w:r>
    </w:p>
    <w:p w14:paraId="7C26BECF" w14:textId="77777777" w:rsidR="00257CEF" w:rsidRDefault="00257CEF" w:rsidP="00257CEF">
      <w:pPr>
        <w:pStyle w:val="StandardWeb"/>
      </w:pPr>
      <w:r>
        <w:rPr>
          <w:rStyle w:val="Fett"/>
        </w:rPr>
        <w:t>„Getreu ist Er, der euch rufet, welcher wird es auch tun.“</w:t>
      </w:r>
      <w:r>
        <w:t xml:space="preserve"> </w:t>
      </w:r>
    </w:p>
    <w:p w14:paraId="75730122" w14:textId="77777777" w:rsidR="00257CEF" w:rsidRDefault="00257CEF" w:rsidP="00257CEF">
      <w:pPr>
        <w:pStyle w:val="StandardWeb"/>
      </w:pPr>
      <w:r>
        <w:t xml:space="preserve">Der Himmel ist eine Stätte, wo wir keiner Sünde mehr unterworfen sind; wo wir getrost und furchtlos ausruhen dürfen von der beständigen Wachsamkeit gegen einen unermüdlichen Feind, weil dort kein Versucher mehr ist, der unsern Füßen Fallstricke legen könnte. Dort können die Gottlosen uns nicht mehr betrüben, und die Müden dürfen ruhen. Der Himmel ist das „unbefleckte Erbe;“ er ist das Land der vollkommenen Heiligkeit, und mithin der völligen, ungetrübten Sicherheit. Aber genießen die Heiligen nicht schon auf dieser Erde manchmal die Freuden einer seligen Ruhe und Sicherheit? Das Wort Gottes lehrt uns, dass alle, die ihre Seelen der Obhut Christi anvertraut und sie in seine Hände befohlen haben, an Ihm einen treuen und unwandelbaren Beschützer finden. Wenn wir uns auf eine solche Lehre stützen dürfen, so können wir uns schon auf Erden einer gewissen Zuversicht freuen; nicht zwar jener erhabenen und herrlichen Sicherheit, die uns los macht von jedem Gleiten und Straucheln, aber jener heiligen Sicherheit, die aus der gewissen Verheißung Jesu hervorgeht, dass keiner, der auf Ihn sein Vertrauen setzt, je umkommen kann, sondern bei Ihm sein wird, wo Er ist. Liebe gläubige Seele, wir wollen oft und mit freudiger Dankbarkeit eingedenk sein der Lehre von der Bewahrung der Heiligen, und durch ein heiliges Vertrauen die Treue unsers Gottes ehren. </w:t>
      </w:r>
    </w:p>
    <w:p w14:paraId="57FF71F5" w14:textId="77777777" w:rsidR="00257CEF" w:rsidRDefault="00257CEF" w:rsidP="00257CEF">
      <w:pPr>
        <w:pStyle w:val="StandardWeb"/>
      </w:pPr>
      <w:r>
        <w:t xml:space="preserve">Möge unser Gott euch ein Gefühl von eurer Sicherheit in Christo Jesu schenken! Möge Er euch die Zuversicht gewähren, dass eure Namen eingegraben seien in seine Hände, möge Er euch die Verheißung zuflüstern: „Fürchte dich nicht, ich bin mit dir.“ Schaut auf Ihn, den großen Bürgen der Bundesgnade, denn Er ist treu und wahrhaftig, und darum ist Er verbunden, euch, die Schwächsten unter seinen Brüdern, samt dem auserwählten Geschlecht darzustellen vor dem Throne Gottes; und in solcher seligen Betrachtung werdet ihr trinken von dem gemachten Wein, von dem Most der Granatäpfel des Herrn, und werdet kosten die köstlichen Früchte des Paradieses. Ihr werdet euch ergötzen an dem Vorgeschmack der Freuden, die die Seelen der vollkommenen Heiligen droben entzücken, so ihr glauben könnt mit unerschütterlicher Zuversicht, dass: „Er getreu ist, der euch rufet, welcher wird es auch tun.“ </w:t>
      </w:r>
    </w:p>
    <w:p w14:paraId="7DC3A089" w14:textId="77777777" w:rsidR="00257CEF" w:rsidRDefault="00257CEF" w:rsidP="00257CEF">
      <w:pPr>
        <w:pStyle w:val="StandardWeb"/>
      </w:pPr>
      <w:r>
        <w:t xml:space="preserve">„Liebe Brüder, betet für uns.“ 1. Thess. 5, 25. Betet für eure Lehrer, die sich eurer Seelen annehmen. Diese Ermahnung zur Fürbitte für die Diener am Evangelium lasset euch heute ans Herz gelegt sein, und wir bitten mit allem Nachdruck jedes christliche Haus, jede gläubige Familie, dieses innige Verlangen unsers Schriftworts zu beachten, das zuerst ein Apostel ausgesprochen hat, und das wir nun wiederholen. Liebe Brüder, die Arbeit eines Lehrers der Wahrheit ist unschätzbar wichtig, denn Wohl und Weh von Tausenden hängt davon ab; er hat mit den Seelen im Namen Gottes über die höchsten und heiligsten Dinge zu verhandeln, und das Wort, das er zu reden hat, wird entweder ein Geruch des Lebens zum Leben, oder ein Geruch des Todes zum Tode. Es ruht auf den Zeugen des Evangeliums eine große Verantwortung, und es ist keine geringe Gnade, wenn sie zuletzt unschuldig erfunden werden </w:t>
      </w:r>
      <w:r>
        <w:lastRenderedPageBreak/>
        <w:t xml:space="preserve">am Blut aller Menschen. Als Anführer im Heere Christi sind sie das besondere Angriffsziel der Menschen und der höllischen Mächte; alle ihre Schritte und Tritte werden von diesen ihren Widersachern mit gierigen Blicken bewacht, und ihre Füße entfliehen kaum den Schlingen der verfolgenden Feinde. Ihr heiliger Beruf setzt sie Versuchungen aus, denen andre nicht unterworfen sind, und entrückt sie über dies alles nur zu oft dem persönlichen Genuss der Wahrheit unter den Rücksichten, die ihre öffentliche und amtliche Stellung ihnen auferlegen. Sie werden in manche Verwicklung von Umständen mit hineingezogen, wo ihr Witz keinen Rat mehr weiß; sie müssen zum größten Herzeleid ihrer Seele sehen, wie vielversprechende Seelen abfallen; sie müssen mit tiefem Schmerz sehen, wie Tausende ins Verderben rennen, und ihre Seele verliert allen Mut. Sie wünschen sehnlich, dass das Wort ihrer Verkündigung euch zum Segen gereiche; sie hoffen, euren Kindern zum Segen zu werden; sie verlangen den Heiligen und den Sündern Beistand zu gewähren; darum, teure Brüder, bittet für sie vor Gott. O seht, wir sind elende Menschen, wenn uns die Hilfe eures Gebets fehlt, aber selig sind wir, wenn wir in eurer Fürbitte leben. Ihr sucht nicht bei uns, sondern beim erhabenen Meister allen himmlischen Segen, und doch hat Er diesen Segen so oft durch seine Knechte vermittelt; darum bitten wir alle, die wir im Dienste des Herrn stehen als Verkündiger seiner Wahrheit und Gnade, um Jesu willen: „Liebe Brüder, betet für uns.“ </w:t>
      </w:r>
    </w:p>
    <w:p w14:paraId="10C004A4" w14:textId="77777777" w:rsidR="00257CEF" w:rsidRDefault="00257CEF" w:rsidP="00257CEF">
      <w:pPr>
        <w:pStyle w:val="berschrift1"/>
        <w:rPr>
          <w:sz w:val="48"/>
        </w:rPr>
      </w:pPr>
      <w:r>
        <w:t>2. Thessalonicherbrief (Andachten)</w:t>
      </w:r>
    </w:p>
    <w:p w14:paraId="317EB6B6" w14:textId="77777777" w:rsidR="00257CEF" w:rsidRDefault="00257CEF" w:rsidP="00257CEF">
      <w:pPr>
        <w:pStyle w:val="berschrift2"/>
      </w:pPr>
      <w:r>
        <w:t>2. Thessalonicher 2,16</w:t>
      </w:r>
    </w:p>
    <w:p w14:paraId="65342142" w14:textId="77777777" w:rsidR="00257CEF" w:rsidRDefault="00257CEF" w:rsidP="00257CEF">
      <w:pPr>
        <w:pStyle w:val="StandardWeb"/>
      </w:pPr>
      <w:r>
        <w:rPr>
          <w:rStyle w:val="Fett"/>
        </w:rPr>
        <w:t>„Der uns hat geliebet und gegeben einen ewigen Trost.“</w:t>
      </w:r>
      <w:r>
        <w:t xml:space="preserve"> </w:t>
      </w:r>
    </w:p>
    <w:p w14:paraId="1BECC336" w14:textId="77777777" w:rsidR="00257CEF" w:rsidRDefault="00257CEF" w:rsidP="00257CEF">
      <w:pPr>
        <w:pStyle w:val="StandardWeb"/>
      </w:pPr>
      <w:r>
        <w:t xml:space="preserve">Der Herr schenkt den Seinen ein bleibendes Gefühl von der Kindschaft in Christo Jesu. Der Christ weiß, dass Gott ihn ansieht als einen Angehörigen seines Sohnes. Das ist aber etwas Köstliches, wenn wir wissen, daß wir Gott angenehm sind, und mit herzlicher Freude singen können: „Christi Blut und Gerechtigkeit, das ist mein Schmuck und Ehrenkleid, damit kann ich vor Gott besteh‘n, wenn ich zum Himmel werd‘ eingeh‘n.“ Gemeinschaft mit dem auferstandenen Herrn ist ein Trost von unverwüstlicher Dauer; er ist in Wahrheit ewig. Wenn Krankheit uns aufs Lager wirft, was tut‘s? Haben wir nicht Hunderte gläubiger Seelen gesehen, die mitten im Schmerz der Leiden ebenso selig waren, wie wenn sie in der Fülle der Kraft und in blühender Gesundheit gewesen wären? Ob auch des Todes Pfeile unser Herz durchbohren, unser Trost stirbt nicht, denn zu unsern Ohren dringt immer wieder der Gesang der Heiligen, welche sich der lebendigen Liebe ihres Gottes freuen, die auch im Sterben ausgegossen wird in ihre Herzen. Ja, das ist ein ewiger Trost, dass wir fühlen: wir sind angenehm gemacht in dem Geliebten. Gott hat verheißen zu erretten alle, die auf Christum vertrauen: der Christ vertraut auf Christum, und er glaubt, dass Gott ebenso gütig ist, wie sein Wort und ihn selig macht. Darum fühlt er, was ihm auch widerfahren möge, und welches innerliche Verderben ihm auch noch anhafte, dass er dennoch geborgen sei kraft seiner Vereinigung mit der Person und dem Werk Jesu. Ist das nicht eine überströmende und wonnevolle Quelle des Trostes? Ja, die reichsten und größten Menschen gäben gern ihren Augapfel hin, wenn sie nur wüssten, daß sie selig wären, und ihr Verlust würde ihr Vorteil sein. Es wäre ein großer Gewinn für die Menschen, wenn sie zum Leben lahm oder als Krüppel eingingen, wenn sie nur überhaupt das Leben erlangten. Dass wir dies Leben haben und es nicht verlieren können, ist unser ewiger Trost. Lieber Freund, willst du diesen Trost nun verschmähen und verwerfen? Ist das recht vor Gott? Muss solcher Trost nicht vielmehr in andern das Verlangen erwecken, Jesum kennen zu lernen? Ermuntere dich, Mensch! Wenn Jesus ewigen Trost schenkt, dann ist es Sünde zu trauern. </w:t>
      </w:r>
    </w:p>
    <w:p w14:paraId="6509A71C" w14:textId="77777777" w:rsidR="00257CEF" w:rsidRDefault="00257CEF" w:rsidP="00257CEF">
      <w:pPr>
        <w:pStyle w:val="berschrift2"/>
      </w:pPr>
      <w:r>
        <w:lastRenderedPageBreak/>
        <w:t>2. Thessalonicher 2,16</w:t>
      </w:r>
    </w:p>
    <w:p w14:paraId="3E5CDBBA" w14:textId="77777777" w:rsidR="00257CEF" w:rsidRDefault="00257CEF" w:rsidP="00257CEF">
      <w:pPr>
        <w:pStyle w:val="StandardWeb"/>
      </w:pPr>
      <w:r>
        <w:rPr>
          <w:rStyle w:val="Fett"/>
        </w:rPr>
        <w:t>„Der uns hat geliebet und gegeben einen ewigen Trost.“</w:t>
      </w:r>
      <w:r>
        <w:t xml:space="preserve"> </w:t>
      </w:r>
    </w:p>
    <w:p w14:paraId="0B664065" w14:textId="77777777" w:rsidR="00257CEF" w:rsidRDefault="00257CEF" w:rsidP="00257CEF">
      <w:pPr>
        <w:pStyle w:val="StandardWeb"/>
      </w:pPr>
      <w:r>
        <w:t xml:space="preserve">Trost! In diesem Wort liegt ein lieblicher Wohllaut; gleich der Harfe Davids verscheucht es den bösen Geist der Niedergeschlagenheit. Es war eine besondere Ehre für Barnabas, dass er ein „Sohn des Trostes“ hieß; ja, so lautet auch einer der herrlichen Namen eines Größern denn Barnabas, denn der Herr Jesus ist „der Trost Israels.“ „Ewiger Trost“: das ist die Krone alles Köstlichen, der „köstliche Balsam,“ denn die Ewigkeit des Trostes ist sein Glanz und seine Herrlichkeit. Das ist ein beneidenswerter Besitz, wenn ein Mensch das Anrecht auf denselben in allen künftigen Zeiten gewiss und unbestreitbar sein eigen nennen darf. Ein Mensch müht sich ab, Geld zu verdienen, und nachdem er fleißig gearbeitet hat, ist er Besitzer einer Summe geworden, und das mag ihm zu einigem Trost gereichen; aber es ist kein „ewiger Trost,“ denn er kann seinen Schatz wieder ausgeben oder verlieren; oder der Tod zwingt ihn, denselben zurückzulassen; das kann auch im besten Fall nur ein zeitlicher Trost sein. Ein Mensch strengt sich an, seine Kenntnisse zu erweitern; es gelingt ihm, und er wird ein ausgezeichneter Gelehrter, sein Name wird berühmt; das ist ihm ein Trost für alle seine Mühe und Arbeit; aber dieser Trost dauert nicht lange; denn wenn er sich unwohl oder seinen Kopf angegriffen fühlt, können ihm alle seine Titel und Ehrendiplome nicht helfen; oder wenn seine Seele der Verzweiflung zur Beute würde, so müsste er viele gelehrte Werke durchblättern, ehe er einen Balsam für ein zerbrochenes Herz fände. Alle erdgebornen Tröstungen sind nach ihrem Wesen flüchtig und haltlos in ihrem Bestande; sie sind so glänzend und vergänglich wie die Regenbogenfarben einer Seifenblase; aber der Trost, den Gott den Seinen gibt, schwindet nicht dahin und verliert seine Frische nie. Er besteht alle Proben: den Anprall der Trübsal, die Flamme der Verfolgung und überdauert den Strom der Jahre; ja, auch der Tod hat keine Macht über ihn. </w:t>
      </w:r>
    </w:p>
    <w:p w14:paraId="6CC123A7" w14:textId="77777777" w:rsidR="00257CEF" w:rsidRDefault="00257CEF" w:rsidP="00257CEF">
      <w:pPr>
        <w:pStyle w:val="StandardWeb"/>
      </w:pPr>
      <w:r>
        <w:t xml:space="preserve">Was ist denn das für ein „ewiger Trost?“ Er begreift in sich das Gefühl der Sündenvergebung. Ein Christ hat in seinem Herzen das Zeugnis des Geistes empfangen, dass seine Missetat vertilgt ist wie eine Wolke, und seine Sünde wie der Nebel. Ist das nicht ein „ewiger Trost,“ wenn die Sünde vergeben ist? </w:t>
      </w:r>
    </w:p>
    <w:p w14:paraId="4881AA04" w14:textId="77777777" w:rsidR="00257CEF" w:rsidRDefault="00257CEF" w:rsidP="00257CEF">
      <w:pPr>
        <w:pStyle w:val="berschrift2"/>
      </w:pPr>
      <w:r>
        <w:t>2. Thessalonicher 3,3</w:t>
      </w:r>
    </w:p>
    <w:p w14:paraId="3164281B" w14:textId="77777777" w:rsidR="00257CEF" w:rsidRDefault="00257CEF" w:rsidP="00257CEF">
      <w:pPr>
        <w:pStyle w:val="StandardWeb"/>
      </w:pPr>
      <w:r>
        <w:rPr>
          <w:rStyle w:val="Fett"/>
        </w:rPr>
        <w:t>Aber der Herr ist treu, der wird euch stärken und bewahren vor dem Argen.</w:t>
      </w:r>
      <w:r>
        <w:t xml:space="preserve"> </w:t>
      </w:r>
    </w:p>
    <w:p w14:paraId="6A6366AD" w14:textId="77777777" w:rsidR="00257CEF" w:rsidRDefault="00257CEF" w:rsidP="00257CEF">
      <w:pPr>
        <w:pStyle w:val="StandardWeb"/>
      </w:pPr>
      <w:r>
        <w:t xml:space="preserve">Den Menschen fehlt es oft ebensosehr an Vernunft wie an Glauben. Es sind immer noch „unvernünftige und arge Menschen“ bei uns. Es ist unnütz, mit ihnen zu disputieren oder versuchen, in Frieden mit ihnen zu sein: sie sind falsch im Herzen und trügerisch in der Rede. Nun, was denn? Sollen wir uns mit ihnen plagen? Nein, laßt uns zu dem Herrn uns kehren, denn Er ist treu. Keine Verheißung seines Wortes wird je gebrochen werden. Er ist weder unbillig in seinen Forderungen an uns, noch untreu in betreff unsrer Ansprüche an Ihn. Wir haben einen treuen Gott. Sei dies unsre Freude. </w:t>
      </w:r>
    </w:p>
    <w:p w14:paraId="0266F702" w14:textId="77777777" w:rsidR="00257CEF" w:rsidRDefault="00257CEF" w:rsidP="00257CEF">
      <w:pPr>
        <w:pStyle w:val="StandardWeb"/>
      </w:pPr>
      <w:r>
        <w:t xml:space="preserve">Er will uns so stärken, daß gottlose Menschen nicht unsren Untergang herbeiführen werden, und Er will uns so bewahren, daß keins der Übel, die uns jetzt befallen, uns wirklichen Schaden zufügen wird. Welcher Segen für uns, daß wir nicht mit Menschen zu streiten brauchen, sondern uns in dem Herrn Jesus bergen können, der das wahrste Mitgefühl mit uns hat. Es gibt Ein wahrhaftes Herz, Ein treues Gemüt, Eine unwandelbare Liebe; darin laßt uns ruhen. Der Herr wird den Ratschluß seiner Gnade an uns, seinen Knechten, erfüllen und wir brauchen nicht gestatten, daß auch nur ein Schatten von Furcht auf unsre Seele falle. Alles, </w:t>
      </w:r>
      <w:r>
        <w:lastRenderedPageBreak/>
        <w:t xml:space="preserve">was Menschen oder Teufel tun können, vermag nicht die göttliche Beschützung und Fürsorge von uns abzuhalten. Diesen Tag laßt uns den Herrn bitten, uns zu stärken und zu bewahren. </w:t>
      </w:r>
    </w:p>
    <w:p w14:paraId="5B97E145" w14:textId="77777777" w:rsidR="00257CEF" w:rsidRDefault="00257CEF" w:rsidP="00257CEF">
      <w:pPr>
        <w:pStyle w:val="berschrift1"/>
        <w:rPr>
          <w:sz w:val="48"/>
        </w:rPr>
      </w:pPr>
      <w:r>
        <w:t>1. Timotheusbrief (Andachten)</w:t>
      </w:r>
    </w:p>
    <w:p w14:paraId="6CAA02CF" w14:textId="77777777" w:rsidR="00257CEF" w:rsidRDefault="00257CEF" w:rsidP="00257CEF">
      <w:pPr>
        <w:pStyle w:val="berschrift2"/>
      </w:pPr>
      <w:r>
        <w:t>1. Timotheus 3,16</w:t>
      </w:r>
    </w:p>
    <w:p w14:paraId="513AAADF" w14:textId="77777777" w:rsidR="00257CEF" w:rsidRDefault="00257CEF" w:rsidP="00257CEF">
      <w:pPr>
        <w:pStyle w:val="StandardWeb"/>
      </w:pPr>
      <w:r>
        <w:rPr>
          <w:rStyle w:val="Fett"/>
        </w:rPr>
        <w:t>„Aufgenommen in die Herrlichkeit.“</w:t>
      </w:r>
      <w:r>
        <w:t xml:space="preserve"> </w:t>
      </w:r>
    </w:p>
    <w:p w14:paraId="52BA0799" w14:textId="77777777" w:rsidR="00257CEF" w:rsidRDefault="00257CEF" w:rsidP="00257CEF">
      <w:pPr>
        <w:pStyle w:val="StandardWeb"/>
      </w:pPr>
      <w:r>
        <w:t xml:space="preserve">Wir haben gesehen, wie unser teurer geliebter Herr in den Tagen seines Fleisches erniedrigt und schwer geplagt wurde; der Allerverachtetste und Unwerteste, voller Schmerzen und Krankheit.“ Er, dessen Glanz ist wie der Morgen, ging einher im Bußgewand der Leiden, so lange Er hienieden wandelte; Schmach bedeckte Ihn, und Hohn umgab Ihn. Jetzt aber, dieweil Er am Fluchholz den Sieg davongetragen hat über alle Mächte der Finsternis, sieht unser Glaube unsern König als den, so von Edom kommt, mit rötlichen Kleidern von Bazra, geschmückt mit dem Glanze des Sieges. Wie herrlich muß Er den Augen der Seraphim erschienen sein, als Ihn eine Wolke aufnahm und Ihn unsern sterblichen Augen entrückte und Er auffuhr gen Himmel! Nun trägt Er den Schmuck der Herrlichkeit, die Er bei Gott hatte vor Grundlegung der Welt, aber den Schmuck einer höheren Herrlichkeit dazu, die Er sich im Kampf gegen Sünde, Tod und Hölle errungen hat. Als Sieger trägt Er diese unvergleichliche Krone. Hört ihr nicht, wie das Triumphlied sich brausend erhebt! Es ist ein neues, liebliches Lied: „Würdig ist das Lamm, das erwürgt ist; denn Er hat uns unserem Gott erkauft mit seinem Blut!“ Er trägt die Krone eines Fürsprechers, der unfehlbar triumphiert, eines Fürsten, der nie unterliegt, eines Siegers, der jeden Feind dämpft, eines Herrn, der die Herzenshuldigungen aller seiner Untertanen besitzt. Der Herr Jesus trägt allen Schmuck der Herrlichkeit, welche die Schätze des Himmels Ihm darbieten oder zehntausend mal zehntausend dienende Engel Ihm bereiten können. Ihr könnt mit der äußersten Anstrengung des Geistes seine überschwängliche Größe nicht erfassen; und doch wird sich dieselbe noch herrlicher offenbaren, wenn Er einst wiederkommen wird vom Himmel mit großer Macht, und alle heiligen Engel mit Ihm. „Alsdann wird des Menschen Sohn sitzen auf dem Stuhl seiner Herrlichkeit.“ O, welch ein Glanz der Herrlichkeit! Er wird die Herzen seines Volkes entzücken. Aber noch ist das nicht das Letzte, denn die Ewigkeit wird seinen Ruhm verkünden: „Gott, Dein Stuhl bleibt immer und ewig!“ </w:t>
      </w:r>
    </w:p>
    <w:p w14:paraId="45C26993" w14:textId="77777777" w:rsidR="00257CEF" w:rsidRDefault="00257CEF" w:rsidP="00257CEF">
      <w:pPr>
        <w:pStyle w:val="StandardWeb"/>
      </w:pPr>
      <w:r>
        <w:t xml:space="preserve">Liebe Seele, wenn du dich freuen willst der Herrlichkeit Christi danach, so muss Er schon jetzt in deinen Augen herrlich sein. Ist Er das? </w:t>
      </w:r>
    </w:p>
    <w:p w14:paraId="4E5902F2" w14:textId="77777777" w:rsidR="00257CEF" w:rsidRDefault="00257CEF" w:rsidP="00257CEF">
      <w:pPr>
        <w:pStyle w:val="berschrift2"/>
      </w:pPr>
      <w:r>
        <w:t>1. Timotheus 4,15</w:t>
      </w:r>
    </w:p>
    <w:p w14:paraId="47D2CFE3" w14:textId="77777777" w:rsidR="00257CEF" w:rsidRDefault="00257CEF" w:rsidP="00257CEF">
      <w:pPr>
        <w:pStyle w:val="StandardWeb"/>
      </w:pPr>
      <w:r>
        <w:rPr>
          <w:rStyle w:val="Fett"/>
        </w:rPr>
        <w:t>Denke nach über diese Dinge; ergib dich ihnen ganz, auf daß dein Zunehmen allen offenbar sei.</w:t>
      </w:r>
      <w:r>
        <w:t xml:space="preserve"> </w:t>
      </w:r>
    </w:p>
    <w:p w14:paraId="7D7E065C" w14:textId="77777777" w:rsidR="00257CEF" w:rsidRDefault="00257CEF" w:rsidP="00257CEF">
      <w:pPr>
        <w:pStyle w:val="StandardWeb"/>
      </w:pPr>
      <w:r>
        <w:t xml:space="preserve">Dies ist tatsächlich eine Verheißung, daß wir durch fleißiges Nachdenken und durch Hingabe der ganzen Seele an unsre Arbeit für den Herrn einen Fortschritt machen sollen, den alle sehen können. Nicht durch hastiges Lesen, sondern durch tiefes Nachsinnen ziehen wir Nutzen aus dem Worte Gottes. Nicht dadurch, daß wir viel Arbeit in nachlässiger Weise tun, sondern dadurch, daß wir viel Nachdenken auf das wenden, was wir unternehmen, werden wir wirklichen Gewinn haben. „In aller Arbeit ist Gewinn“, aber nicht in Hast und Eile ohne wahre Energie des Herzens. </w:t>
      </w:r>
    </w:p>
    <w:p w14:paraId="66C701E3" w14:textId="77777777" w:rsidR="00257CEF" w:rsidRDefault="00257CEF" w:rsidP="00257CEF">
      <w:pPr>
        <w:pStyle w:val="StandardWeb"/>
      </w:pPr>
      <w:r>
        <w:lastRenderedPageBreak/>
        <w:t xml:space="preserve">Wenn wir uns zwischen Gott und Mammon teilen, oder zwischen Christo und unsrem Ich, so werden wir keinen Fortschritt machen. Wir müssen uns ganz den heiligen Dingen ergeben, sonst werden wir armselige Händler im himmlischen Geschäfte sein, und beim Ziehen der Bilanz wird sich kein Gewinn zeigen. </w:t>
      </w:r>
    </w:p>
    <w:p w14:paraId="7BA05513" w14:textId="77777777" w:rsidR="00257CEF" w:rsidRDefault="00257CEF" w:rsidP="00257CEF">
      <w:pPr>
        <w:pStyle w:val="StandardWeb"/>
      </w:pPr>
      <w:r>
        <w:t xml:space="preserve">Bin ich ein Prediger? Laßt mich ganz ein Prediger sein und nicht meine Kräfte an untergeordnete Angelegenheiten wenden. Was habe ich mit Partei-Politik oder mit eitlen Vergnügungen zu tun? Bin ich ein Christ? Laßt mich den Dienst Jesu zu meiner Beschäftigung, meiner Lebensarbeit, meinem Hauptstreben machen. Wir müssen ganz und gar in Jesu sein und dann ganz und gar für Jesum, sonst werden wir weder Fortschritt noch Gewinn machen, und weder die Kirche noch die Welt wird jenen kräftigen Einfluß spüren, den wir nach dem Willen des Herrn ausüben sollen. </w:t>
      </w:r>
    </w:p>
    <w:p w14:paraId="50ECC485" w14:textId="77777777" w:rsidR="00257CEF" w:rsidRDefault="00257CEF" w:rsidP="00257CEF">
      <w:pPr>
        <w:pStyle w:val="berschrift2"/>
      </w:pPr>
      <w:r>
        <w:t>1. Timotheus 6,17</w:t>
      </w:r>
    </w:p>
    <w:p w14:paraId="263BFDA8" w14:textId="77777777" w:rsidR="00257CEF" w:rsidRDefault="00257CEF" w:rsidP="00257CEF">
      <w:pPr>
        <w:pStyle w:val="StandardWeb"/>
      </w:pPr>
      <w:r>
        <w:rPr>
          <w:rStyle w:val="Fett"/>
        </w:rPr>
        <w:t>„Der uns dargibt reichlich allerlei zu genießen.“</w:t>
      </w:r>
      <w:r>
        <w:t xml:space="preserve"> </w:t>
      </w:r>
    </w:p>
    <w:p w14:paraId="667ED99D" w14:textId="77777777" w:rsidR="00257CEF" w:rsidRDefault="00257CEF" w:rsidP="00257CEF">
      <w:pPr>
        <w:pStyle w:val="StandardWeb"/>
      </w:pPr>
      <w:r>
        <w:t xml:space="preserve">Unser Herr Jesus ist allezeit freigebig, und entzieht uns seine Hand auch nicht einen einzigen Augenblick. So lange noch ein Gefäß der Gnade vorhanden ist, das noch nicht gefüllt ist bis zum Rande, steht auch das Öl nicht. Er ist eine Sonne, die nie untergeht; Er ist Manna, das unaufhörlich rings ums Lager her vom Himmel fällt; Er ist der Fels in der Wüste, der aus seiner durchstochenen Seite ununterbrochene Lebensströme spendet; der Regen seiner Gnade trieft immer; der Segen seiner Güte fließt immer; der Born seiner Liebe strömt allezeit über. </w:t>
      </w:r>
    </w:p>
    <w:p w14:paraId="2B6F5618" w14:textId="77777777" w:rsidR="00257CEF" w:rsidRDefault="00257CEF" w:rsidP="00257CEF">
      <w:pPr>
        <w:pStyle w:val="StandardWeb"/>
      </w:pPr>
      <w:r>
        <w:t xml:space="preserve">Wie Er, der König, nie stirbt, so hört seine Barmherzigkeit nimmer auf. Tag für Tag pflücken und genießen wir seine Frucht, und täglich beugen sich seine Zweige mit einem neuen Vorrat seiner Güte zu unsern ausgestreckten Händen nieder. Seine Wochen haben sieben Festtage und seine Jahre so viele Gastmähler, als sie Tage zählen. Wer hätte je seine Tür verlassen, ohne einen Segen mitzunehmen? Wer wäre je ungesättigt von seiner Freudentafel aufgestanden, oder wonneleer aus seinen Armen geschieden? Seine Gnade und Barmherzigkeit ist alle Morgen neu und erquickt uns jeden Abend. Wer kann die Menge seiner Wohltaten zählen, oder die Zahl seiner Gnadengaben ermessen? Jedes Sandkorn, das durch das Stundenglas der Zeiten rinnt, ist nur der träge Nachläufer von unzähligen seiner Liebeserweisungen. Die Fittiche unsrer Stunden sind bedeckt mit dem Silber seiner Güte und mit dem durchsichtigen Gold seiner Liebe. Der Strom der Zeit trägt von den Gebirgen der Ewigkeit die goldenen Sandkörner seiner Gunst zu uns herüber. Die zahllosen Sterne sind nur die Bannerträger einer noch unendlicheren Schar von Segensspenden. Wer vermag den Staub zu zählen alles Guten, das Er über Jakob ausschüttet, oder wer überrechnet die Zahl des vierten Teils seiner Segnungen über Israel? Womit kann Ihn meine Seele erheben, der uns täglich mit seiner Güte füllt und uns krönt mit Gnade und Barmherzigkeit? O, dass doch mein Lobpsalm endlos wäre, wie seine Güte! O, arme Zunge, wie bist du so ohnmächtig? Warum schweigst du so stille? Wache auf, denn sonst bist du nicht mehr meine Ehre, sondern meine Schande. „Wohlauf, Psalter und Harfen! Ich will früh auf sein!“ </w:t>
      </w:r>
    </w:p>
    <w:p w14:paraId="49560BA9" w14:textId="77777777" w:rsidR="00257CEF" w:rsidRDefault="00257CEF" w:rsidP="00257CEF">
      <w:pPr>
        <w:pStyle w:val="berschrift1"/>
        <w:rPr>
          <w:sz w:val="48"/>
        </w:rPr>
      </w:pPr>
      <w:r>
        <w:t>2. Timotheus (Andachten)</w:t>
      </w:r>
    </w:p>
    <w:p w14:paraId="050A2F32" w14:textId="77777777" w:rsidR="00257CEF" w:rsidRDefault="00257CEF" w:rsidP="00257CEF">
      <w:pPr>
        <w:pStyle w:val="berschrift2"/>
      </w:pPr>
      <w:r>
        <w:t>2. Tim. 1,9</w:t>
      </w:r>
    </w:p>
    <w:p w14:paraId="72C15665" w14:textId="77777777" w:rsidR="00257CEF" w:rsidRDefault="00257CEF" w:rsidP="00257CEF">
      <w:pPr>
        <w:pStyle w:val="StandardWeb"/>
      </w:pPr>
      <w:r>
        <w:rPr>
          <w:rStyle w:val="Fett"/>
        </w:rPr>
        <w:t>„Der uns hat selig gemacht und berufen mit einem heiligen Ruf.“</w:t>
      </w:r>
      <w:r>
        <w:t xml:space="preserve"> </w:t>
      </w:r>
    </w:p>
    <w:p w14:paraId="7E1C5A99" w14:textId="77777777" w:rsidR="00257CEF" w:rsidRDefault="00257CEF" w:rsidP="00257CEF">
      <w:pPr>
        <w:pStyle w:val="StandardWeb"/>
      </w:pPr>
      <w:r>
        <w:lastRenderedPageBreak/>
        <w:t xml:space="preserve">Der Apostel spricht von der Errettung zur Seligkeit als von etwas Vergangenem und sagt: „Der uns hat selig gemacht.“ Wer an Christum glaubt, ist selig. Er wird nicht als ein Mensch betrachtet, der auf Seligkeit hoffen darf und zuletzt selig werden kann, sondern er ist schon selig geworden. Die Seligkeit ist nicht ein Segen, dessen man erst auf dem Sterbebette froh wird, und den man in der künftigen Heimat droben preist, sondern etwas, was wir jetzt erlangen und empfangen, was uns für jetzt verheißen ist, und des wir uns jetzt erfreuen sollen. Der Christ ist in Gottes Augen vollkommen selig; Gott hat ihn zur Seligkeit verordnet, und dieser göttliche Vorsatz steht fest. Er ist auch selig, weil das Lösegeld für ihn bezahlt ist: „Es ist vollbracht!“ war des Heilandes Ruf, ehe Er verschied. Der Gläubige ist auch vollkommen selig in seinem Bundeshaupt; denn gleichwie er in Adam gefallen ist, so lebt er nun in Christo. Dieser vollständigen Erlösung geht ein heiliger Ruf zur Seite. Welche das Heil in Christo, dem Gekreuzigten, erlangen, die werden zur vorversehenen Zeit wirksam berufen durch die Kraft des Heiligen Geistes zu Heiligung; sie legen ihre Sünden ab; sie trachten Christo ähnlich zu werden; sie erwählen die Heiligung nicht aus Zwang, sondern aus dem Drang einer neuen Natur, welche sie eben so natürlich zur Freude an einem heiligen Leben führt, wie sie vordem an der Sünde ihre Lust hatten. Nicht hat sie Gott erwählt oder berufen, weil sie heilig gewesen wären, sondern Er berief sie, auf dass sie sich heiligen ließen, und die Heiligung ist eine Schönheit, die seine Arbeit in ihnen gewirkt hat. Die Vorzüge, welche wir in einem Gläubigen sehen, sind ebenso Gottes Werk, wie die Versöhnung selber. So wird die Fülle der Gnade Gottes gar lieblich an das Licht gebracht. Die Seligkeit muss aus Gnaden sein, weil der Herr ihr Urheber ist; und welcher andre Grund, als lauter Gnade, kann Ihn bewogen haben, die Schuldigen selig zu machen? Die Seligkeit muss aus Gnaden sein, weil der Herr also handelt, dass unsere eigene Gerechtigkeit auf ewig ausgeschlossen bleiben muss. Des Gläubigen Vorrecht ist: eine gegenwärtige Erlösung; und der Beweis, dass er dazu berufen ist: ein heiliges Leben. </w:t>
      </w:r>
    </w:p>
    <w:p w14:paraId="20CC8DCE" w14:textId="77777777" w:rsidR="00257CEF" w:rsidRDefault="00257CEF" w:rsidP="00257CEF">
      <w:pPr>
        <w:pStyle w:val="berschrift2"/>
      </w:pPr>
      <w:r>
        <w:t>2. Tim. 2,1</w:t>
      </w:r>
    </w:p>
    <w:p w14:paraId="6268D2CD" w14:textId="77777777" w:rsidR="00257CEF" w:rsidRDefault="00257CEF" w:rsidP="00257CEF">
      <w:pPr>
        <w:pStyle w:val="StandardWeb"/>
      </w:pPr>
      <w:r>
        <w:rPr>
          <w:rStyle w:val="Fett"/>
        </w:rPr>
        <w:t>„So sei nun stark durch die Gnade in Christo Jesu.“</w:t>
      </w:r>
      <w:r>
        <w:t xml:space="preserve"> </w:t>
      </w:r>
    </w:p>
    <w:p w14:paraId="6A6C00CD" w14:textId="77777777" w:rsidR="00257CEF" w:rsidRDefault="00257CEF" w:rsidP="00257CEF">
      <w:pPr>
        <w:pStyle w:val="StandardWeb"/>
      </w:pPr>
      <w:r>
        <w:t xml:space="preserve">Christus beherbergt einen unendlichen Gnadenschatz, aber Er behält ihn nicht für sich allein. Gleichwie der Wasserbehälter sich in die Röhren ergießt, so schüttet Christus seinen Gnadenschatz aus in die Herzen der Seinen. „Von seiner Fülle haben wir alle genommen Gnade um Gnade.“ Es ist, als ob Er nur besitze, um uns beschenken zu können. Er steht da wie ein lebendiger Brunnen, der immer fließt, der aber sein Wasser nur ergießt, um die leeren Eimer zu füllen und die lechzenden Lippen zu letzen, die sich Ihm nahen. Er ist wie ein Baum, der köstliche Früchte trägt, nicht damit sie an den Zweigen hängen, sondern gepflückt werden sollen von denen, die ihrer bedürfen. Ob die Wirkung der Gnade bestehe in Vergebung oder Reinigung, in Bewahrung, Stärkung, Erleuchtung, Belebung oder Heiligung, so wird sie allezeit umsonst und ohne Geld von Ihm empfangen; auch ist keinerlei Gestalt noch Gehalt im Wirken der Gnade, die Er nicht stets reichlich seinem Volk hat zukommen lassen. Gleichwie des Leibes Blut, das aus dem Herzen quillt, allen Gliedern gleichmäßig zuströmt und zugehört, so sind die Ausflüsse der Gnade das Erbteil eines jeden Heiligen, der im Gefolge des Lammes ist; und darin besteht die liebliche Gemeinschaft zwischen Christo und seiner Gemeinde, dass sie beide derselben Gaben teilhaftig sind. Christus ist das Haupt, auf welches das Öl zuerst ausgegossen wird; aber dies Öl träufelt hinab bis auf den Saum des Gewandes, so dass auch der geringste Heilige mit derselben kostbaren Narde gesalbt wird, die auf das Haupt ausgegossen wurde. Das ist die wahrhafte Gemeinschaft, wo der Saft der Gnade vom Stamm in die Zweige steigt, und wo es sich auch von selbst versteht, dass hinwieder der Stamm von derselben Nahrung gekräftigt wird, die auch die Zweige am Leben erhält. So wie wir tagtäglich von Jesu Gnade empfangen, und mehr und mehr erkennen, dass </w:t>
      </w:r>
      <w:r>
        <w:lastRenderedPageBreak/>
        <w:t xml:space="preserve">sie uns von Ihm zuströmt, so sollen wir Ihn auch ansehen als den, der Gemeinschaft mit uns hat, und sollen uns des seligen Umgangs mit Ihm freuen. O, wir wollen doch Tag für Tag unsre Gnadenschätze gebrauchen und allezeit bei Ihm als unserem Bundesherrn Zuflucht suchen, und von Ihm empfangen die Gewähr aller unsrer Bedürfnisse mit solcher unbefangenen Freiheit, wie ein Mensch, der Geld aus seinem Beutel nimmt, wie ein Gärtner, der Feigen bricht von seinem Feigenbaum. </w:t>
      </w:r>
    </w:p>
    <w:p w14:paraId="4C679BC1" w14:textId="77777777" w:rsidR="00257CEF" w:rsidRDefault="00257CEF" w:rsidP="00257CEF">
      <w:pPr>
        <w:pStyle w:val="berschrift2"/>
      </w:pPr>
      <w:r>
        <w:t>2. Tim. 2,11</w:t>
      </w:r>
    </w:p>
    <w:p w14:paraId="3DCF0871" w14:textId="77777777" w:rsidR="00257CEF" w:rsidRDefault="00257CEF" w:rsidP="00257CEF">
      <w:pPr>
        <w:pStyle w:val="StandardWeb"/>
      </w:pPr>
      <w:r>
        <w:rPr>
          <w:rStyle w:val="Fett"/>
        </w:rPr>
        <w:t>„Das ist je gewisslich wahr.“</w:t>
      </w:r>
      <w:r>
        <w:t xml:space="preserve"> </w:t>
      </w:r>
    </w:p>
    <w:p w14:paraId="4A839BE9" w14:textId="77777777" w:rsidR="00257CEF" w:rsidRDefault="00257CEF" w:rsidP="00257CEF">
      <w:pPr>
        <w:pStyle w:val="StandardWeb"/>
      </w:pPr>
      <w:r>
        <w:t xml:space="preserve">Paulus bezeugt an vier Orten: „Das ist je gewisslich wahr.“ Die erste Stelle finden wir im 1. Brief an Timotheum 1, 15: „Das ist je gewisslich wahr und ein teuer wertes Wort, dass Christus Jesus gekommen ist in die Welt, die Sünder selig zu machen.“ Die folgende Stelle steht in 1. Timotheus 4, 8. 9: „Die Gottseligkeit ist zu allen Dingen nütze, und hat die Verheißung dieses und des zukünftigen Lebens. Das ist je gewisslich wahr, und ein teuer wertes Wort.“ Die dritte Stelle, 2. Timotheum 2, 11, lautet: „Das ist je gewisslich wahr: Sterben wir, so werden wir mit leben;“ und die vierte Stelle treffen wir im Brief an Titum 3, 8: „Das ist je gewisslich wahr. Solches will ich, dass du fest lehrest, auf dass die, so an Gott gläubig sind geworden, in einem Stande guter Werke gefunden werden.“ Wir können einen innern Zusammenhang entdecken zwischen diesen vier so nachdrücklich bezeugten Wahrheiten. Die erste legt den Grund zu unsrer ewigen Erlösung in der freien Gnade Gottes, die uns geoffenbaret wird in der Sendung des großen Mittlers. Die folgende bezeugt den doppelten Segen, den wir durch diese Erlösung empfangen, die Segnungen, die uns vom Himmel zufließen, und jene, die uns aus dem lieblichen Leben entspringen, die Segnungen der Zeit und der Ewigkeit. Die dritte Stelle weist uns auf eine der Pflichten hin, zu welchen die Auserwählten berufen sind; wir werden verordnet um Christi willen zu leiden, mit der Verheißung: „Dulden wir, so werden wir mit herrschen.“ Die letzte Stelle hält uns die tätige Seite unsers Wandels im Christentum vor Augen, und fordert von uns, dass wir uns in einem Stande guter Werke erfinden lassen. So haben wir hier: die Wurzel der Erlösung in der freien Gnade; dann die Segnungen dieser Erlösung in diesem und in dem zukünftigen Leben; weiter haben wir hier die beiden großen Zweige des Leidens mit Christo und des Wandels mit Christo, beladen mit den Früchten des Geistes. Sammle diese wahrhaftigen Zeugnisse dir zu einem Schatze. Wir wollen sie uns zum Führer unsers Lebens, unsers Trostes, unsrer Aufmunterung erwählen. Der Heiden-Apostel bewies, dass diese Zeugnisse wahrhaftig seien, und sie sind noch immer wahrhaftig, auch nicht das kleinste Wörtlein wird auf die Erde fallen; sie sind teure, werte Worte, darum wollen wir sie jetzt annehmen und ihre Gewissheit und Unfehlbarkeit bewähren. </w:t>
      </w:r>
    </w:p>
    <w:p w14:paraId="360110B6" w14:textId="77777777" w:rsidR="00257CEF" w:rsidRDefault="00257CEF" w:rsidP="00257CEF">
      <w:pPr>
        <w:pStyle w:val="berschrift2"/>
      </w:pPr>
      <w:r>
        <w:t>2. Tim. 2,12</w:t>
      </w:r>
    </w:p>
    <w:p w14:paraId="61EAF281" w14:textId="77777777" w:rsidR="00257CEF" w:rsidRDefault="00257CEF" w:rsidP="00257CEF">
      <w:pPr>
        <w:pStyle w:val="StandardWeb"/>
      </w:pPr>
      <w:r>
        <w:rPr>
          <w:rStyle w:val="Fett"/>
        </w:rPr>
        <w:t>„Dulden wir, so werden wir mit herrschen.“</w:t>
      </w:r>
      <w:r>
        <w:t xml:space="preserve"> </w:t>
      </w:r>
    </w:p>
    <w:p w14:paraId="0D661748" w14:textId="77777777" w:rsidR="00257CEF" w:rsidRDefault="00257CEF" w:rsidP="00257CEF">
      <w:pPr>
        <w:pStyle w:val="StandardWeb"/>
      </w:pPr>
      <w:r>
        <w:t xml:space="preserve">Wir dürfen uns nicht einbilden, als ob wir um Christi willen und mit Christo leiden, wenn wir nicht in Christo sind. Lieber Freund, vertraust du ganz allein auf Jesum? Wenn nicht, so leidest du nicht „mit Christo,“ worüber du auf dieser Erde auch magst zu trauern haben; und darum hast du auch keine Hoffnung, im Himmel mit Christo zu herrschen. Auch dürfen wir nicht den Schluss ziehen, dass alle Leiden eines Christen Leiden seien um Christi willen, denn es gehört wesentlich dazu, dass wir von Gott zu solchen Leiden berufen sind. Wenn wir unklug und unvorsichtig sind und in Verlegenheiten kommen, zu welchen uns weder die Vorsehung, noch die Gnade berufen hat, so tun wir eher Sünde, als dass wir mit Christo </w:t>
      </w:r>
      <w:r>
        <w:lastRenderedPageBreak/>
        <w:t xml:space="preserve">Gemeinschaft der Leiden haben. Wenn wir uns von unsern Leidenschaften hinreißen lassen, und unser Eigenwille herrscht, statt des Ansehens des göttlichen Worts, so führen wir des Herrn Kriege mit den Waffen des Teufels, und wenn wir uns dabei in die Finger schneiden, so darf‘s uns nicht wundern. Auch in Trübsalen, die um unsrer Sünden willen über uns kommen, dürfen wir uns nicht einbilden, dass wir um Christi willen leiden. Als Mirjam über Mose murrte, und der Aussatz an sie fuhr, da litt sie nicht um Gottes willen. Noch mehr, ein Leiden, das Gott wohlgefällig ist, muss zur Ehre Gottes dienen. Wenn ich durch mein Leiden mir einen Namen oder Beifall erwerbe, so habe ich keinen andern Lohn zu gewärtigen, als den der Pharisäer. Es ist auch erforderlich, dass die Liebe zu Jesu und die Liebe zu seinen Auserwählten stets die Hauptquelle aller unsrer Geduld sind. Wir müssen den Geist Gottes offenbaren durch Sanftmut, Freundlichkeit und Vergebung. Wir wollen ernstlich fragen, ob wir wahrhaft mit Christo leiden. Und wenn wir also leiden, was ist dann unsre „Trübsal, die zeitlich und leicht ist,“ im Vergleich damit, dass wir mit Ihm herrschen sollen? O, es ist so selig, mit Christo im Feuerofen zu sein, und eine so große Ehre, neben Ihm am Pranger zu stehen, dass auch ohne allen künftigen Lohn wir uns in solcher Ehre glücklich schätzen müssten; wollten wir da nicht unser Kreuz auf uns nehmen und unsern Weg gehen mit Freuden? </w:t>
      </w:r>
    </w:p>
    <w:p w14:paraId="2097E586" w14:textId="77777777" w:rsidR="00257CEF" w:rsidRDefault="00257CEF" w:rsidP="00257CEF">
      <w:pPr>
        <w:pStyle w:val="berschrift2"/>
      </w:pPr>
      <w:r>
        <w:t>2. Tim. 2,19</w:t>
      </w:r>
    </w:p>
    <w:p w14:paraId="7E4CFA47" w14:textId="77777777" w:rsidR="00257CEF" w:rsidRDefault="00257CEF" w:rsidP="00257CEF">
      <w:pPr>
        <w:pStyle w:val="StandardWeb"/>
      </w:pPr>
      <w:r>
        <w:rPr>
          <w:rStyle w:val="Fett"/>
        </w:rPr>
        <w:t>„Aber der feste Grund Gottes bestehet.“</w:t>
      </w:r>
      <w:r>
        <w:t xml:space="preserve"> </w:t>
      </w:r>
    </w:p>
    <w:p w14:paraId="6A2A6343" w14:textId="77777777" w:rsidR="00257CEF" w:rsidRDefault="00257CEF" w:rsidP="00257CEF">
      <w:pPr>
        <w:pStyle w:val="StandardWeb"/>
      </w:pPr>
      <w:r>
        <w:t xml:space="preserve">Der Grund, darauf unser Glaube ruht, ist der: „Gott war in Christo und versöhnte die Welt mit Ihm selber und rechnete ihnen ihre Sünden nicht zu.“ Die große Tatsache, auf welche der echte Glaube sich stützt, ist die: „Das Wort wurde Fleisch und wohnte unter uns,“ und: „Christus hat einmal für unsre Sünden gelitten, der Gerechte für die Ungerechten, auf dass Er uns Gott opferte;“ „Welcher unsre Sünden selbst geopfert hat auf dem Holz;“ „Die Strafe liegt auf Ihm, auf dass wir Frieden hätten, und durch seine Wunden sind wir geheilet.“ Mit einem Wort, der große Grundpfeiler der Hoffnung des Christen ist das stellvertretende Leben und Leiden Christi. Das Opfer Christi für die schuldbeladenen Sünder, in welchem Er für uns zur Sünde gemacht ist, auf dass wir würden die Gerechtigkeit Gottes in Ihm; dass Christus ein wahres und reines, versöhnendes und stellvertretendes Opfer dargebracht hat, dass die Seinen das Siegel empfangen haben durch ihr Vertrauen auf Jesum: das ist die Grund- und Haupttatsache des Evangeliums. Wenn dieser Grund aufgehoben würde, was könnten wir machen: Aber er steht fest wie der Thron Gottes. Wir kennen ihn; wir bauen auf ihn; wir freuen uns über ihn; und es ist unsre Wonne, daran festzuhalten, darüber nachzudenken, ihn zu verkündigen; während wir wünschen, aus Dankbarkeit für ihn in Tätigkeit und Bewegung zu bleiben in allen unsern Lebensverhältnissen und unter allen Umständen unsrer irdischen Wallfahrt. Aufs neue wird in unsern Tagen die Lehre von dem Sühnopfer Christi unmittelbar angegriffen. Die Menschen wollen sich keine Stellvertretung gefallen lassen. Sie knirschen mit den Zähnen bei dem Gedanken an das Lamm Gottes, das der Welt Sünde trägt. Wir aber, die wir aus seliger Erfahrung den köstlichen Wert dieser Wahrheit erkennen, wollen dieselbe unaufhörlich und mutig verkündigen. Wir wollen sie weder abschwächen, noch verändern, noch ihr in irgendeiner Art und Weise Gewalt antun. Nur Christus allein, ein vollkommener Stellvertreter, der die Schuld der Menschen trägt und anstatt der Menschen leidet, ist unsre Losung. Das können und dürfen und wollen wir nicht fahren lassen, denn trotz alles frechen Widerspruchs fühlen wir, dass dennoch „der feste Grund Gottes bestehet.“ </w:t>
      </w:r>
    </w:p>
    <w:p w14:paraId="772EE9B6" w14:textId="77777777" w:rsidR="00257CEF" w:rsidRDefault="00257CEF" w:rsidP="00257CEF">
      <w:pPr>
        <w:pStyle w:val="berschrift2"/>
      </w:pPr>
      <w:r>
        <w:t>2. Tim. 4,2</w:t>
      </w:r>
    </w:p>
    <w:p w14:paraId="5DC8EC4B" w14:textId="77777777" w:rsidR="00257CEF" w:rsidRDefault="00257CEF" w:rsidP="00257CEF">
      <w:pPr>
        <w:pStyle w:val="StandardWeb"/>
      </w:pPr>
      <w:r>
        <w:rPr>
          <w:rStyle w:val="Fett"/>
        </w:rPr>
        <w:t>Die Faulen hassen das Licht.</w:t>
      </w:r>
      <w:r>
        <w:t xml:space="preserve"> </w:t>
      </w:r>
    </w:p>
    <w:p w14:paraId="001DD8C9" w14:textId="77777777" w:rsidR="00257CEF" w:rsidRDefault="00257CEF" w:rsidP="00257CEF">
      <w:pPr>
        <w:pStyle w:val="StandardWeb"/>
      </w:pPr>
      <w:r>
        <w:lastRenderedPageBreak/>
        <w:t xml:space="preserve">Die träge Welt möchte gern auf dem Bett der Gemächlichkeit liegen, die Vorhänge zuziehen und ruhen; und deshalb ist das Licht ihr lästig. In diesen Tagen beginnen die Menschen, der Musik des Evangeliums müde zu werden und dursten und schmachten nach den alten, schlaffen, moralischen Melodien, die von der Sünde im allgemeinen handeln und die Menschen nicht durch persönliche Anwendung erzürnen.„ </w:t>
      </w:r>
    </w:p>
    <w:p w14:paraId="14123AD7" w14:textId="77777777" w:rsidR="00257CEF" w:rsidRDefault="00257CEF" w:rsidP="00257CEF">
      <w:pPr>
        <w:pStyle w:val="StandardWeb"/>
      </w:pPr>
      <w:r>
        <w:t xml:space="preserve">Gläubige Prediger sind den Menschen gleich, deren Geschäft es ist, die schlafenden Arbeiter aufzuwecken und zur Arbeit zu rufen. Der Ton ist denen, die ein wenig mehr Schlummer wünschen, nicht willkommen; sie wünschen keinen Segen auf die Häupter des lauten Wächters herab. Doch, wenn sie aufgeweckt werden und beizeiten an ihre Arbeit gelangen, so haben sie am Ende ein gutes Wort für den, der sie aufstehen und arbeiten hieß. Der Wächter sollte ein hastiges Wort von einem Halberwachten nicht beachten; er mag damit zufrieden sein, daß er später gute Worte von ihm erhalten wird. </w:t>
      </w:r>
    </w:p>
    <w:p w14:paraId="1A67F6D7" w14:textId="77777777" w:rsidR="00257CEF" w:rsidRDefault="00257CEF" w:rsidP="00257CEF">
      <w:pPr>
        <w:pStyle w:val="StandardWeb"/>
      </w:pPr>
      <w:r>
        <w:t xml:space="preserve">Manton hatte Recht in seinem Verdacht, daß die bloße Moralpredigt noch stets ihre Bewunderer haben werde. Viele rechnen es heutzutage dem Prediger als Verbrechen an, erwecklich und persönlich zu sein; sie ziehen einen guten, gesunden Moralisten vor, der den einfachen Leuten ihre Pflichten vorhält und die besseren Herrschaften schlafen läßt. O, daß die Menschen weise wären, denn dann würden sie denjenigen für den besten Prediger halten, der sie mit dem meisten Ernst aus den Betten sündlicher Ruhe herausruft, um das Heil zu suchen und zu finden. Keiner tut dies, außer ein geistlich gesinnter, evangelischer Prediger. Euer „Morallehrer“ behauptet vielleicht, sehr praktisch zu sein, und doch, wenn ihr die Resultate seiner Anstrengungen beobachtet, was werdet ihr sehen? Wenn ihr durch ein Mikroskop geblickt habt, so werdet ihr nur sagen: „da ist nichts,“ denn wahrlich, es sind keine nennenswerten Resultate da. - Die Sünde ist eine Schlange, welche diese Moralisten nicht zähmen können, wie sie sie auch beschwören mögen. </w:t>
      </w:r>
    </w:p>
    <w:p w14:paraId="217568CF" w14:textId="77777777" w:rsidR="00257CEF" w:rsidRDefault="00257CEF" w:rsidP="00257CEF">
      <w:pPr>
        <w:pStyle w:val="StandardWeb"/>
      </w:pPr>
      <w:r>
        <w:t xml:space="preserve">Herr, hilf uns, laut zu rufen und nicht zu schonen, bis die Schlummernden aufstehen; und laß uns Deine Wahrheit als den besten Wecker gebrauchen. Laß Dein Licht auf die Trägen scheinen und sie aufwecken. Wenn dies nicht genügt, o Herr, so donnere über ihnen; und brich durch irgend ein Mittel ihren Todesschlummer. </w:t>
      </w:r>
    </w:p>
    <w:p w14:paraId="30429CE8" w14:textId="77777777" w:rsidR="00257CEF" w:rsidRDefault="00257CEF" w:rsidP="00257CEF">
      <w:pPr>
        <w:pStyle w:val="berschrift2"/>
      </w:pPr>
      <w:r>
        <w:t>2. Tim. 4,8</w:t>
      </w:r>
    </w:p>
    <w:p w14:paraId="068A35D2" w14:textId="77777777" w:rsidR="00257CEF" w:rsidRDefault="00257CEF" w:rsidP="00257CEF">
      <w:pPr>
        <w:pStyle w:val="StandardWeb"/>
      </w:pPr>
      <w:r>
        <w:rPr>
          <w:rStyle w:val="Fett"/>
        </w:rPr>
        <w:t>„Hinfort ist mir beigelegt die Krone der Gerechtigkeit.“</w:t>
      </w:r>
      <w:r>
        <w:t xml:space="preserve"> </w:t>
      </w:r>
    </w:p>
    <w:p w14:paraId="7F3F5BFA" w14:textId="77777777" w:rsidR="00257CEF" w:rsidRDefault="00257CEF" w:rsidP="00257CEF">
      <w:pPr>
        <w:pStyle w:val="StandardWeb"/>
      </w:pPr>
      <w:r>
        <w:t xml:space="preserve">Du Zweifelnder! Du hast oft gesagt: „Ich fürchte, ich komme nie in den Himmel.“ Fürchte dich nicht! Alle Gotteskinder müssen eingehen zur ewigen Wonne. Ich freue mich immer wieder über jene liebliche Erzählung von dem Sterbenden, der ausrief: „Ich gehe ohne Zagen heim, ich habe mich von allem losgemacht; der Herr steht auf der Schwelle meiner Tür, und ich bin bereit, Ihm zu folgen.“ „Aber hast du seine Furcht,“ erwiderte einer seiner Freunde, „du möchtest doch das gehoffte Erbteil nicht finden?“ „O nein,“ sprach er, „der Himmel besitzt eine Krone, die selbst der Engel Gabriel nicht tragen könnte; sie passt nur auf mein Haupt. Und ein Thron ist dort oben bereit, den kein Apostel Paulus einnehmen kann, denn er ist für mich gemacht, und ich werde darauf sitzen.“ O lieber Christ, welch ein Freudengedanke! Dein Erbteil ist dir gesichert: „Es ist noch eine Ruhe vorhanden.“ „Aber kann ich ihrer nicht verlustig gehen?“ Nein; fest ist sie zugesichert. Wenn ich ein Gotteskind bin, so kann sie mir nicht verloren gehen. Sie ist mein eigen, so gewiss, als ob ich sie schon besäße. Komm mit mir, lieber gläubiger Bruder, wir wollen miteinander auf den Berg Nebo gehen und das gelobte Land, unser Kanaan, schauen. Bemerkst du jenen schmalen Todesstrom, der im Sonnenschein glänzt, und erkennst du jenseits die Zinnen der ewigen </w:t>
      </w:r>
      <w:r>
        <w:lastRenderedPageBreak/>
        <w:t xml:space="preserve">Stadt? Siehst du die liebliche Gegend und all ihre glücklichen Bewohner? So wisse denn, wenn du hinüberfliegen könntest, so würdest du auf einer ihrer Wohnungen die Inschrift lesen: „Bestimmt für den und den; ihm bleibt diese Stätte vorbehalten. Hier wird er aufgenommen, um ewig bei Gott zu sein.“ Du armer Zweifler, schaue an das herrliche Erbe; es ist dein. Wenn du an den Herrn Jesum glaubst, wenn dir deine Sünden herzlich leid sind, wenn dein Herz erneuert ist, so bist du ein Kind Gottes, und dort ist dir eine Wohnung bereitet, und eine Krone wartet auf dich, und eine besondere Harfe wird dir in die Hand gegeben. Kein andrer wird dein Teil bekommen, dir bleibt‘s im Himmel aufbehalten, und bald wirst du es in Empfang nehmen; denn in der ewigen Herrlichkeit gibt‘s keine leeren Throne, wenn alle Auserwählten gesammelt werden. </w:t>
      </w:r>
    </w:p>
    <w:p w14:paraId="3CB889D8" w14:textId="77777777" w:rsidR="00257CEF" w:rsidRDefault="00257CEF" w:rsidP="00257CEF">
      <w:pPr>
        <w:pStyle w:val="StandardWeb"/>
      </w:pPr>
      <w:r>
        <w:t>„Herr! Welche Seligkeit, vor Deinem Gnadenthrone</w:t>
      </w:r>
      <w:r>
        <w:br/>
        <w:t xml:space="preserve">Zu strahlen Dir zum Ruhm, in meiner Ehrenkrone!“ </w:t>
      </w:r>
    </w:p>
    <w:p w14:paraId="0E8CFF69" w14:textId="77777777" w:rsidR="00257CEF" w:rsidRDefault="00257CEF" w:rsidP="00257CEF">
      <w:pPr>
        <w:pStyle w:val="berschrift2"/>
      </w:pPr>
      <w:r>
        <w:t>2. Tim. 4,18</w:t>
      </w:r>
    </w:p>
    <w:p w14:paraId="522F0DC0" w14:textId="77777777" w:rsidR="00257CEF" w:rsidRDefault="00257CEF" w:rsidP="00257CEF">
      <w:pPr>
        <w:pStyle w:val="StandardWeb"/>
      </w:pPr>
      <w:r>
        <w:rPr>
          <w:rStyle w:val="Fett"/>
        </w:rPr>
        <w:t>„Zu seinem himmlischen Reich.“</w:t>
      </w:r>
      <w:r>
        <w:t xml:space="preserve"> </w:t>
      </w:r>
    </w:p>
    <w:p w14:paraId="722F57D6" w14:textId="77777777" w:rsidR="00257CEF" w:rsidRDefault="00257CEF" w:rsidP="00257CEF">
      <w:pPr>
        <w:pStyle w:val="StandardWeb"/>
      </w:pPr>
      <w:r>
        <w:t xml:space="preserve">Jene Stadt des großen Königs ist eine Stätte tätigen Gottesdienstes. Erlösete Geister dienen Ihm Tag und Nacht in seinem Tempel. Sie tun unaufhörlich alles, was ihrem König wohlgefällt. Sie „ruhen“ immer, denn sie haben keine Sorge und Unruhe mehr; aber sie „ruhen“ nimmer, denn untätig und müßig sind J sie nie. Das Jerusalem mit den goldenen Gassen ist die Stätte der Gemeinschaft mit allen Kindern Gottes. Wir werden sitzen mit Abraham und Isaak und mit Jakob in ewiger Freundschaft und Liebe. Wir werden herrliche Dinge reden mit der edlen Schar der Auserwählten und herrschen mit Dem, der sie in seiner Liebe und mit seinem mächtigen Arm bewahrt und zu sich heimgenommen hat. Wir werden mit unsern Liedern nicht vereinsamt sein, sondern mit großem Schalle werden wir unsern König lobpreisen. Der Himmel ist eine Stätte des vollendeten Triumphs. Wo du immer einen Sieg über deine Lüste und Begierden errungen hast, lieber Christ, wo du immer nach hartem Streit eine Versuchung tot zu deinen Füßen niedergestreckt hast, hast du im selben Augenblick einen Vorschmack gewonnen von der Freude, die deiner wartet, wenn der Herr in einer Kürze den Satan unter deine Füße treten wird, und du wirst in allem dem weit überwinden, um Des willen, der uns geliebet hat. Das Paradies ist eine Stätte des sichersten Schutzes. Wenn du dich der völligen Zuversicht des Glaubens erfreust, so besitzest du ein Pfand jener herrlichen Sicherheit, die du wirst zu genießen haben, wenn du einmal ein vollendeter Bürger des himmlischen Jerusalem bist. O, meine liebliche Heimat, Jerusalem, du herrlicher Friedenshafen meiner Seele! Dank sei jetzt schon Dem, dessen Liebe mich die Sehnsucht nach dir lehrt; aber mein Dank soll sich zum Jubel steigern, wenn ich dereinst dich besitze. </w:t>
      </w:r>
    </w:p>
    <w:p w14:paraId="1D49ABD3" w14:textId="77777777" w:rsidR="00257CEF" w:rsidRDefault="00257CEF" w:rsidP="00257CEF">
      <w:pPr>
        <w:pStyle w:val="StandardWeb"/>
      </w:pPr>
      <w:r>
        <w:t>„Jerusalem, du hochgebaute Stadt,</w:t>
      </w:r>
      <w:r>
        <w:br/>
        <w:t xml:space="preserve">Wollt‘ Gott, ich wär‘ in dir! </w:t>
      </w:r>
      <w:r>
        <w:br/>
        <w:t>Mein sehnend Herz so groß Verlangen hat</w:t>
      </w:r>
      <w:r>
        <w:br/>
        <w:t xml:space="preserve">Und reißt sich los von hier. </w:t>
      </w:r>
      <w:r>
        <w:br/>
        <w:t xml:space="preserve">Weit über Tal und Hügel, </w:t>
      </w:r>
      <w:r>
        <w:br/>
        <w:t xml:space="preserve">Weit über Flur und Feld, </w:t>
      </w:r>
      <w:r>
        <w:br/>
        <w:t>Schwingt es die Glaubensflügel</w:t>
      </w:r>
      <w:r>
        <w:br/>
        <w:t xml:space="preserve">Und eilt aus dieser Welt.“ </w:t>
      </w:r>
    </w:p>
    <w:p w14:paraId="009BEA11" w14:textId="77777777" w:rsidR="00257CEF" w:rsidRDefault="00257CEF" w:rsidP="00257CEF">
      <w:pPr>
        <w:pStyle w:val="berschrift1"/>
        <w:rPr>
          <w:sz w:val="48"/>
        </w:rPr>
      </w:pPr>
      <w:r>
        <w:t>Titusbrief (Andachten)</w:t>
      </w:r>
    </w:p>
    <w:p w14:paraId="786F3A3B" w14:textId="77777777" w:rsidR="00257CEF" w:rsidRDefault="00257CEF" w:rsidP="00257CEF">
      <w:pPr>
        <w:pStyle w:val="berschrift2"/>
      </w:pPr>
      <w:r>
        <w:lastRenderedPageBreak/>
        <w:t>Tit. 3,4</w:t>
      </w:r>
    </w:p>
    <w:p w14:paraId="5E19E225" w14:textId="77777777" w:rsidR="00257CEF" w:rsidRDefault="00257CEF" w:rsidP="00257CEF">
      <w:pPr>
        <w:pStyle w:val="StandardWeb"/>
      </w:pPr>
      <w:r>
        <w:rPr>
          <w:rStyle w:val="Fett"/>
        </w:rPr>
        <w:t>„Die Freundlichkeit und Leutseligkeit Gottes, unsers Heilandes.“</w:t>
      </w:r>
      <w:r>
        <w:t xml:space="preserve"> </w:t>
      </w:r>
    </w:p>
    <w:p w14:paraId="22057C6F" w14:textId="77777777" w:rsidR="00257CEF" w:rsidRDefault="00257CEF" w:rsidP="00257CEF">
      <w:pPr>
        <w:pStyle w:val="StandardWeb"/>
      </w:pPr>
      <w:r>
        <w:t xml:space="preserve">Lieblich, ja, lieblich ist‘s zu sehen, wie der Heiland mit seinen geliebten Kindern so freundlich umgeht! Es kann nichts Köstlicheres geben, als wenn man durch den Geist Gottes auf diese fruchtbaren Auen der Freude und Wonne geführt wird. Wenn der Geist einen Augenblick die Geschichte der erlösenden Liebe überblickt, so bieten sich dem Gemüte tausend entzückende Taten der zärtlichsten Huld dar, deren jede darauf abzielt, alle Gedanken und Regungen der erneuerten Seele mit dem Wesen Jesu zu verflechten. Wenn wir über diese erstaunliche Liebe nachsinnen, wenn wir betrachten, wie der herrliche, alles überstrahlende Herr der Gemeinde sie mit der Fülle seines Erbschatzes überschüttet, dann mögen unsre Seelen wohl außer sich kommen vor Freude. Wer vermöchte ein solches Maß der Liebe zu ertragen? Wenn es dem Heiligen Geist gefällt, uns zuweilen einen Vorschmack davon zu geben, so ist‘s mehr, als was die Seele fassen kann; wie überschwänglich muss erst das volle, unverhüllte Anschauen sein! Wenn einst dem Geiste das völlige Verständnis aufgeht, dass er alle Gnadengeschenke des Herrn zu erkennen vermag, wenn ihm Weisheit gegeben wird, dieselben zu würdigen nach ihrem ganzen Wert, wenn ihm Zeit genug gewährt wird, sie zu überdenken in ihrer ganzen Größe und Vollkommenheit und Erhabenheit, wie sie die zukünftige Welt uns offenbaren und darreichen wird, dann werden wir eine innigere Gemeinschaft haben mit Jesu, als jetzt. Aber wer ist imstande, sich von der Lieblichkeit eines solchen Umgangs eine Vorstellung zu machen? Es ist etwas von dem, das in keines Menschen Herz gekommen ist, sondern das Gott bereitet hat denen, die Ihn lieben. </w:t>
      </w:r>
    </w:p>
    <w:p w14:paraId="478383BE" w14:textId="77777777" w:rsidR="00257CEF" w:rsidRDefault="00257CEF" w:rsidP="00257CEF">
      <w:pPr>
        <w:pStyle w:val="StandardWeb"/>
      </w:pPr>
      <w:r>
        <w:t xml:space="preserve">Ach, dass doch die Tore der Vorratshäuser Josephs sich öffneten, und wir die Fülle sehen könnten, die Er für uns bereitet hat? O, das ist Liebe, die uns überwältigt! Im Glauben sehen wir wie durch ein Fernglas ein schwaches Bild von dem Strahlenmeer seiner unzählbaren Schätze; wenn wir aber einst das Himmlische selber von Angesicht schauen werden, mit diesen unsren Augen, wie tief muss da erst der Strom der Gemeinschaft fließen, in welchem sich unsre Seelen baden werden! Bis dorthin sollen unsre lautesten Loblieder unsrem liebevollen Wohltäter geweiht sein, unserem Herrn Jesus Christus, dessen Liebe uns wundersam und wonnevoll ist über alle Liebe. </w:t>
      </w:r>
    </w:p>
    <w:p w14:paraId="1B61EC90" w14:textId="77777777" w:rsidR="00257CEF" w:rsidRDefault="00257CEF" w:rsidP="00257CEF">
      <w:pPr>
        <w:pStyle w:val="berschrift2"/>
      </w:pPr>
      <w:r>
        <w:t>Tit. 3,9</w:t>
      </w:r>
    </w:p>
    <w:p w14:paraId="16BD104E" w14:textId="77777777" w:rsidR="00257CEF" w:rsidRDefault="00257CEF" w:rsidP="00257CEF">
      <w:pPr>
        <w:pStyle w:val="StandardWeb"/>
      </w:pPr>
      <w:r>
        <w:rPr>
          <w:rStyle w:val="Fett"/>
        </w:rPr>
        <w:t>„Der törichten Fragen entschlage dich.“</w:t>
      </w:r>
      <w:r>
        <w:t xml:space="preserve"> </w:t>
      </w:r>
    </w:p>
    <w:p w14:paraId="6E273874" w14:textId="46A561D0" w:rsidR="00257CEF" w:rsidRDefault="00257CEF" w:rsidP="00257CEF">
      <w:pPr>
        <w:pStyle w:val="StandardWeb"/>
      </w:pPr>
      <w:r>
        <w:t xml:space="preserve">Unsrer Tage sind wenig, und wir tun weit besser, wenn wir sie dazu verwenden, etwas Gutes zu wirken, als über Dinge zu streiten, die im besten Fall doch nur von ganz untergeordneter Bedeutung sind. Jene Männer, denen die Erziehung und der Unterricht früherer Geschlechter anvertraut war, machten sich eines großen Missgriffs in ihrem Wirken schuldig, dass sie unablässig Gegenstände behandelten, die dem Gesichtskreis der Kinder fern lagen; und die Gemeinden der gläubigen Christenheit leiden Schaden unter dem kleinlichen Wortgezänk über unbedeutende Fragen und verborgene Dinge. Nachdem alles gesagt ist, was sich sagen lässt, ist kein Teil umso weiser geworden, und darum fördert der Streit so wenig die Erkenntnis als die Liebe, und es ist töricht, ein so unfruchtbares Feld bebauen zu wollen. Fragen über Dinge, worüber die Heilige Schrift schweigt, über Geheimnisse, die Gott allein betreffen, über Weissagungen von schwankender Auslegung und über die Art und Weise, wie es mit der äußerlichen Gottesdienstordnung solle gehalten werden, sind ganz töricht, und weise Menschen weichen ihnen aus. Unsre Pflicht ist, törichte Fragen weder aufzuwerfen noch zu beantworten, sondern uns ihrer zu entschlagen; und wenn wir nach des Apostels </w:t>
      </w:r>
      <w:r>
        <w:lastRenderedPageBreak/>
        <w:t xml:space="preserve">Vorschrift dahin trachten, „dass wir in einem Stande guter Werke gefunden werden,“ dann werden wir mit nützlichem Wirken so vollauf beschäftigt sein, dass uns keine Muße bleibt zu unwürdigen, unnötigen und zwecklosen Erörterungen. </w:t>
      </w:r>
    </w:p>
    <w:p w14:paraId="71ADBC37" w14:textId="77777777" w:rsidR="00257CEF" w:rsidRDefault="00257CEF" w:rsidP="00257CEF">
      <w:pPr>
        <w:pStyle w:val="StandardWeb"/>
      </w:pPr>
      <w:r>
        <w:t xml:space="preserve">Aber es gibt andere Fragen, die nicht töricht und müßig sind, denen wir nicht ausweichen, sondern aufrichtig begegnen sollen: „Glaube ich an den Herrn Jesum Christum? Bin ich erneuert in dem Geist meines Gemüts? Wandle ich nicht mehr nach dem Fleisch, sondern nach dem Geist? Wachse ich in der Gnade? Schmückt mein Wandel die Lehre Gottes, meines Heilandes? Warte ich auf die Zukunft des Herrn, und bin ich wachsam als ein Knecht, der seines Herrn und Meisters gewärtig ist? Was kann ich noch mehr für Jesum wirken?“ Solche und ähnliche Fragen erfordern unsre ganze Aufmerksamkeit; und haben wir uns je in Spitzfindigkeiten eingelassen, so wollen wir uns von nun an nützlicheren Dingen zuwenden. Lasset uns Frieden halten und dahin trachten, dass wir sowohl durch unser Wort, wie durch unsern Wandel andre abzuhalten suchen von „törichten Fragen.“ </w:t>
      </w:r>
    </w:p>
    <w:p w14:paraId="7787B895" w14:textId="77777777" w:rsidR="00257CEF" w:rsidRDefault="00257CEF" w:rsidP="00257CEF">
      <w:pPr>
        <w:pStyle w:val="berschrift1"/>
        <w:rPr>
          <w:sz w:val="48"/>
        </w:rPr>
      </w:pPr>
      <w:r>
        <w:t>Philemonbrief (Andachten)</w:t>
      </w:r>
    </w:p>
    <w:p w14:paraId="2CC12357" w14:textId="77777777" w:rsidR="00257CEF" w:rsidRDefault="00257CEF" w:rsidP="00257CEF">
      <w:pPr>
        <w:pStyle w:val="berschrift2"/>
      </w:pPr>
      <w:r>
        <w:t>Philemon 2</w:t>
      </w:r>
    </w:p>
    <w:p w14:paraId="08759A26" w14:textId="77777777" w:rsidR="00257CEF" w:rsidRDefault="00257CEF" w:rsidP="00257CEF">
      <w:pPr>
        <w:pStyle w:val="StandardWeb"/>
      </w:pPr>
      <w:r>
        <w:rPr>
          <w:rStyle w:val="Fett"/>
        </w:rPr>
        <w:t>„Der Gemeinde in deinem Hause.“</w:t>
      </w:r>
      <w:r>
        <w:t xml:space="preserve"> </w:t>
      </w:r>
    </w:p>
    <w:p w14:paraId="22A7599B" w14:textId="77777777" w:rsidR="00257CEF" w:rsidRDefault="00257CEF" w:rsidP="00257CEF">
      <w:pPr>
        <w:pStyle w:val="StandardWeb"/>
      </w:pPr>
      <w:r>
        <w:t xml:space="preserve">Gibt‘s eine Gemeinde in diesem Hause? Gehören Eltern, Kinder, Freunde, Dienstboten alle dazu? oder sind etliche der Hausgenossen noch unbekehrt? Wir wollen einen Augenblick hierbei verweilen und jedes bei sich selber die Frage erwägen: Bin ich auch ein Glied der Gemeinde in diesem Hause? Wie müsste des Vaters Herz vor Wonne hüpfen, wie müssten der Mutter Augen sich mit Tränen heiliger Freude füllen, wenn vom Ältesten bis zum Jüngsten alle dem Herrn angehörten, alle selig und errettet wären! Wir wollen um diese große Gnade flehen, solange bis sie uns der Herr gewährt. Es war wahrscheinlich des Philemon größtes Herzens-Anliegen, dass doch alle, die zu seinem Hause gehörten, möchten selig werden; aber es wurde ihm zuerst nicht nach der ganzen Fülle seines Wunsches gewährt. Er hatte einen unnützen Knecht, Onesimus, der, nachdem er ihm noch Schaden zugefügt hatte, aus dem Dienste entfloh. Seines Meisters Gebete folgten ihm auf allen seinen Wegen nach, und endlich, da es Gott also wohlgefällig war, wurde er so geleitet, dass er den Apostel Paulus predigen hörte; sein Herz wurde ergriffen, und er kehrte zu Philemon zurück, nicht mehr als ein bloßer Knecht, der da treu wäre in seinem Dienst, sondern als ein lieber Bruder und als ein neues Glied der Gemeinde in Philemons Hause. Fehlt heute ein unbekehrter Dienstbote oder ein Kind bei deinem Hausgottesdienst? Bitte ernstlich, dass er bei seiner Heimkunft alle Herzen erquicken möge mit guter Botschaft, und mit dem, was die Gnade an ihm ausgerichtet hat! Ist eines der Anwesenden unbekehrt? o, schließe es mit nicht minderer Liebe in deine Fürbitte ein. Wenn eine solche Gemeinde in deinem Hause ist, so wache über sie und handle hierin als vor dem Angesicht Gottes. Wir wollen unsre Tagesarbeit tun mit allem Ernst der Heiligung, mit treuem Fleiß, mit liebevollem und aufrichtigem Wesen. Die häusliche Andacht macht das Familienleben innig und herzlich; die Liebe tritt wärmer und ungehinderter hervor, und der Wandel ist geheiligter und Christo ähnlicher. Wir haben nicht zu fürchten, dass die kleine Zahl uns aus der Reihe der Gemeinden verbanne, denn der Heilige Geist hat hier eine Hauskirche verzeichnet in der von Gott eingegebenen Heiligen Schrift. Lasset uns zu Ihm flehen, Er möge uns die Gnade verleihen, dass wir unser Licht leuchten lassen zur Ehre seines Namens. </w:t>
      </w:r>
    </w:p>
    <w:p w14:paraId="3D2480DF" w14:textId="77777777" w:rsidR="0022039F" w:rsidRDefault="0022039F" w:rsidP="0022039F"/>
    <w:p w14:paraId="3C70AD19" w14:textId="77777777" w:rsidR="00D5498D" w:rsidRPr="00D5498D" w:rsidRDefault="007166CE" w:rsidP="008E63BE">
      <w:pPr>
        <w:pStyle w:val="berschrift1"/>
      </w:pPr>
      <w:r>
        <w:br w:type="page"/>
      </w:r>
      <w:r w:rsidR="00D5498D" w:rsidRPr="00D5498D">
        <w:lastRenderedPageBreak/>
        <w:t>Quellen:</w:t>
      </w:r>
    </w:p>
    <w:p w14:paraId="49AD79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28EE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5A13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AE0A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1DD717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7577EF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2ADA7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B0E7C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BC5D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663B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002E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5E088EF" w14:textId="18C48D5C" w:rsidR="00C35859" w:rsidRPr="00257CEF" w:rsidRDefault="00C35859" w:rsidP="00257CEF">
      <w:pPr>
        <w:spacing w:after="0" w:line="240" w:lineRule="auto"/>
        <w:rPr>
          <w:rFonts w:eastAsia="Times New Roman"/>
          <w:color w:val="000000"/>
          <w:szCs w:val="24"/>
          <w:lang w:eastAsia="de-DE"/>
        </w:rPr>
      </w:pPr>
    </w:p>
    <w:sectPr w:rsidR="00C35859" w:rsidRPr="00257C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51"/>
    <w:rsid w:val="00082307"/>
    <w:rsid w:val="000B5029"/>
    <w:rsid w:val="000C66E5"/>
    <w:rsid w:val="001F54C4"/>
    <w:rsid w:val="0022039F"/>
    <w:rsid w:val="00257CE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E0E51"/>
    <w:rsid w:val="00F108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BDC9E"/>
  <w15:chartTrackingRefBased/>
  <w15:docId w15:val="{E8E217E6-4A08-44C4-BAA0-84B7BED4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57CE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57CEF"/>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257CE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96671">
      <w:bodyDiv w:val="1"/>
      <w:marLeft w:val="0"/>
      <w:marRight w:val="0"/>
      <w:marTop w:val="0"/>
      <w:marBottom w:val="0"/>
      <w:divBdr>
        <w:top w:val="none" w:sz="0" w:space="0" w:color="auto"/>
        <w:left w:val="none" w:sz="0" w:space="0" w:color="auto"/>
        <w:bottom w:val="none" w:sz="0" w:space="0" w:color="auto"/>
        <w:right w:val="none" w:sz="0" w:space="0" w:color="auto"/>
      </w:divBdr>
      <w:divsChild>
        <w:div w:id="2082486803">
          <w:marLeft w:val="0"/>
          <w:marRight w:val="0"/>
          <w:marTop w:val="0"/>
          <w:marBottom w:val="0"/>
          <w:divBdr>
            <w:top w:val="none" w:sz="0" w:space="0" w:color="auto"/>
            <w:left w:val="none" w:sz="0" w:space="0" w:color="auto"/>
            <w:bottom w:val="none" w:sz="0" w:space="0" w:color="auto"/>
            <w:right w:val="none" w:sz="0" w:space="0" w:color="auto"/>
          </w:divBdr>
        </w:div>
        <w:div w:id="2023042170">
          <w:marLeft w:val="0"/>
          <w:marRight w:val="0"/>
          <w:marTop w:val="0"/>
          <w:marBottom w:val="0"/>
          <w:divBdr>
            <w:top w:val="none" w:sz="0" w:space="0" w:color="auto"/>
            <w:left w:val="none" w:sz="0" w:space="0" w:color="auto"/>
            <w:bottom w:val="none" w:sz="0" w:space="0" w:color="auto"/>
            <w:right w:val="none" w:sz="0" w:space="0" w:color="auto"/>
          </w:divBdr>
        </w:div>
        <w:div w:id="1610818582">
          <w:marLeft w:val="0"/>
          <w:marRight w:val="0"/>
          <w:marTop w:val="0"/>
          <w:marBottom w:val="0"/>
          <w:divBdr>
            <w:top w:val="none" w:sz="0" w:space="0" w:color="auto"/>
            <w:left w:val="none" w:sz="0" w:space="0" w:color="auto"/>
            <w:bottom w:val="none" w:sz="0" w:space="0" w:color="auto"/>
            <w:right w:val="none" w:sz="0" w:space="0" w:color="auto"/>
          </w:divBdr>
        </w:div>
        <w:div w:id="1821384918">
          <w:marLeft w:val="0"/>
          <w:marRight w:val="0"/>
          <w:marTop w:val="0"/>
          <w:marBottom w:val="0"/>
          <w:divBdr>
            <w:top w:val="none" w:sz="0" w:space="0" w:color="auto"/>
            <w:left w:val="none" w:sz="0" w:space="0" w:color="auto"/>
            <w:bottom w:val="none" w:sz="0" w:space="0" w:color="auto"/>
            <w:right w:val="none" w:sz="0" w:space="0" w:color="auto"/>
          </w:divBdr>
        </w:div>
        <w:div w:id="1109275478">
          <w:marLeft w:val="0"/>
          <w:marRight w:val="0"/>
          <w:marTop w:val="0"/>
          <w:marBottom w:val="0"/>
          <w:divBdr>
            <w:top w:val="none" w:sz="0" w:space="0" w:color="auto"/>
            <w:left w:val="none" w:sz="0" w:space="0" w:color="auto"/>
            <w:bottom w:val="none" w:sz="0" w:space="0" w:color="auto"/>
            <w:right w:val="none" w:sz="0" w:space="0" w:color="auto"/>
          </w:divBdr>
        </w:div>
        <w:div w:id="311444394">
          <w:marLeft w:val="0"/>
          <w:marRight w:val="0"/>
          <w:marTop w:val="0"/>
          <w:marBottom w:val="0"/>
          <w:divBdr>
            <w:top w:val="none" w:sz="0" w:space="0" w:color="auto"/>
            <w:left w:val="none" w:sz="0" w:space="0" w:color="auto"/>
            <w:bottom w:val="none" w:sz="0" w:space="0" w:color="auto"/>
            <w:right w:val="none" w:sz="0" w:space="0" w:color="auto"/>
          </w:divBdr>
        </w:div>
        <w:div w:id="1611352575">
          <w:marLeft w:val="0"/>
          <w:marRight w:val="0"/>
          <w:marTop w:val="0"/>
          <w:marBottom w:val="0"/>
          <w:divBdr>
            <w:top w:val="none" w:sz="0" w:space="0" w:color="auto"/>
            <w:left w:val="none" w:sz="0" w:space="0" w:color="auto"/>
            <w:bottom w:val="none" w:sz="0" w:space="0" w:color="auto"/>
            <w:right w:val="none" w:sz="0" w:space="0" w:color="auto"/>
          </w:divBdr>
        </w:div>
        <w:div w:id="143401252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2979598">
      <w:bodyDiv w:val="1"/>
      <w:marLeft w:val="0"/>
      <w:marRight w:val="0"/>
      <w:marTop w:val="0"/>
      <w:marBottom w:val="0"/>
      <w:divBdr>
        <w:top w:val="none" w:sz="0" w:space="0" w:color="auto"/>
        <w:left w:val="none" w:sz="0" w:space="0" w:color="auto"/>
        <w:bottom w:val="none" w:sz="0" w:space="0" w:color="auto"/>
        <w:right w:val="none" w:sz="0" w:space="0" w:color="auto"/>
      </w:divBdr>
      <w:divsChild>
        <w:div w:id="1945503344">
          <w:marLeft w:val="0"/>
          <w:marRight w:val="0"/>
          <w:marTop w:val="0"/>
          <w:marBottom w:val="0"/>
          <w:divBdr>
            <w:top w:val="none" w:sz="0" w:space="0" w:color="auto"/>
            <w:left w:val="none" w:sz="0" w:space="0" w:color="auto"/>
            <w:bottom w:val="none" w:sz="0" w:space="0" w:color="auto"/>
            <w:right w:val="none" w:sz="0" w:space="0" w:color="auto"/>
          </w:divBdr>
        </w:div>
        <w:div w:id="84688066">
          <w:marLeft w:val="0"/>
          <w:marRight w:val="0"/>
          <w:marTop w:val="0"/>
          <w:marBottom w:val="0"/>
          <w:divBdr>
            <w:top w:val="none" w:sz="0" w:space="0" w:color="auto"/>
            <w:left w:val="none" w:sz="0" w:space="0" w:color="auto"/>
            <w:bottom w:val="none" w:sz="0" w:space="0" w:color="auto"/>
            <w:right w:val="none" w:sz="0" w:space="0" w:color="auto"/>
          </w:divBdr>
        </w:div>
        <w:div w:id="1991246471">
          <w:marLeft w:val="0"/>
          <w:marRight w:val="0"/>
          <w:marTop w:val="0"/>
          <w:marBottom w:val="0"/>
          <w:divBdr>
            <w:top w:val="none" w:sz="0" w:space="0" w:color="auto"/>
            <w:left w:val="none" w:sz="0" w:space="0" w:color="auto"/>
            <w:bottom w:val="none" w:sz="0" w:space="0" w:color="auto"/>
            <w:right w:val="none" w:sz="0" w:space="0" w:color="auto"/>
          </w:divBdr>
        </w:div>
        <w:div w:id="1801338000">
          <w:marLeft w:val="0"/>
          <w:marRight w:val="0"/>
          <w:marTop w:val="0"/>
          <w:marBottom w:val="0"/>
          <w:divBdr>
            <w:top w:val="none" w:sz="0" w:space="0" w:color="auto"/>
            <w:left w:val="none" w:sz="0" w:space="0" w:color="auto"/>
            <w:bottom w:val="none" w:sz="0" w:space="0" w:color="auto"/>
            <w:right w:val="none" w:sz="0" w:space="0" w:color="auto"/>
          </w:divBdr>
        </w:div>
        <w:div w:id="195657554">
          <w:marLeft w:val="0"/>
          <w:marRight w:val="0"/>
          <w:marTop w:val="0"/>
          <w:marBottom w:val="0"/>
          <w:divBdr>
            <w:top w:val="none" w:sz="0" w:space="0" w:color="auto"/>
            <w:left w:val="none" w:sz="0" w:space="0" w:color="auto"/>
            <w:bottom w:val="none" w:sz="0" w:space="0" w:color="auto"/>
            <w:right w:val="none" w:sz="0" w:space="0" w:color="auto"/>
          </w:divBdr>
        </w:div>
        <w:div w:id="264196847">
          <w:marLeft w:val="0"/>
          <w:marRight w:val="0"/>
          <w:marTop w:val="0"/>
          <w:marBottom w:val="0"/>
          <w:divBdr>
            <w:top w:val="none" w:sz="0" w:space="0" w:color="auto"/>
            <w:left w:val="none" w:sz="0" w:space="0" w:color="auto"/>
            <w:bottom w:val="none" w:sz="0" w:space="0" w:color="auto"/>
            <w:right w:val="none" w:sz="0" w:space="0" w:color="auto"/>
          </w:divBdr>
        </w:div>
        <w:div w:id="1233083885">
          <w:marLeft w:val="0"/>
          <w:marRight w:val="0"/>
          <w:marTop w:val="0"/>
          <w:marBottom w:val="0"/>
          <w:divBdr>
            <w:top w:val="none" w:sz="0" w:space="0" w:color="auto"/>
            <w:left w:val="none" w:sz="0" w:space="0" w:color="auto"/>
            <w:bottom w:val="none" w:sz="0" w:space="0" w:color="auto"/>
            <w:right w:val="none" w:sz="0" w:space="0" w:color="auto"/>
          </w:divBdr>
        </w:div>
        <w:div w:id="15348972">
          <w:marLeft w:val="0"/>
          <w:marRight w:val="0"/>
          <w:marTop w:val="0"/>
          <w:marBottom w:val="0"/>
          <w:divBdr>
            <w:top w:val="none" w:sz="0" w:space="0" w:color="auto"/>
            <w:left w:val="none" w:sz="0" w:space="0" w:color="auto"/>
            <w:bottom w:val="none" w:sz="0" w:space="0" w:color="auto"/>
            <w:right w:val="none" w:sz="0" w:space="0" w:color="auto"/>
          </w:divBdr>
        </w:div>
        <w:div w:id="1736077034">
          <w:marLeft w:val="0"/>
          <w:marRight w:val="0"/>
          <w:marTop w:val="0"/>
          <w:marBottom w:val="0"/>
          <w:divBdr>
            <w:top w:val="none" w:sz="0" w:space="0" w:color="auto"/>
            <w:left w:val="none" w:sz="0" w:space="0" w:color="auto"/>
            <w:bottom w:val="none" w:sz="0" w:space="0" w:color="auto"/>
            <w:right w:val="none" w:sz="0" w:space="0" w:color="auto"/>
          </w:divBdr>
        </w:div>
        <w:div w:id="1066535052">
          <w:marLeft w:val="0"/>
          <w:marRight w:val="0"/>
          <w:marTop w:val="0"/>
          <w:marBottom w:val="0"/>
          <w:divBdr>
            <w:top w:val="none" w:sz="0" w:space="0" w:color="auto"/>
            <w:left w:val="none" w:sz="0" w:space="0" w:color="auto"/>
            <w:bottom w:val="none" w:sz="0" w:space="0" w:color="auto"/>
            <w:right w:val="none" w:sz="0" w:space="0" w:color="auto"/>
          </w:divBdr>
        </w:div>
        <w:div w:id="1937396821">
          <w:marLeft w:val="0"/>
          <w:marRight w:val="0"/>
          <w:marTop w:val="0"/>
          <w:marBottom w:val="0"/>
          <w:divBdr>
            <w:top w:val="none" w:sz="0" w:space="0" w:color="auto"/>
            <w:left w:val="none" w:sz="0" w:space="0" w:color="auto"/>
            <w:bottom w:val="none" w:sz="0" w:space="0" w:color="auto"/>
            <w:right w:val="none" w:sz="0" w:space="0" w:color="auto"/>
          </w:divBdr>
        </w:div>
        <w:div w:id="1853445386">
          <w:marLeft w:val="0"/>
          <w:marRight w:val="0"/>
          <w:marTop w:val="0"/>
          <w:marBottom w:val="0"/>
          <w:divBdr>
            <w:top w:val="none" w:sz="0" w:space="0" w:color="auto"/>
            <w:left w:val="none" w:sz="0" w:space="0" w:color="auto"/>
            <w:bottom w:val="none" w:sz="0" w:space="0" w:color="auto"/>
            <w:right w:val="none" w:sz="0" w:space="0" w:color="auto"/>
          </w:divBdr>
        </w:div>
        <w:div w:id="2095589180">
          <w:marLeft w:val="0"/>
          <w:marRight w:val="0"/>
          <w:marTop w:val="0"/>
          <w:marBottom w:val="0"/>
          <w:divBdr>
            <w:top w:val="none" w:sz="0" w:space="0" w:color="auto"/>
            <w:left w:val="none" w:sz="0" w:space="0" w:color="auto"/>
            <w:bottom w:val="none" w:sz="0" w:space="0" w:color="auto"/>
            <w:right w:val="none" w:sz="0" w:space="0" w:color="auto"/>
          </w:divBdr>
        </w:div>
        <w:div w:id="933167811">
          <w:marLeft w:val="0"/>
          <w:marRight w:val="0"/>
          <w:marTop w:val="0"/>
          <w:marBottom w:val="0"/>
          <w:divBdr>
            <w:top w:val="none" w:sz="0" w:space="0" w:color="auto"/>
            <w:left w:val="none" w:sz="0" w:space="0" w:color="auto"/>
            <w:bottom w:val="none" w:sz="0" w:space="0" w:color="auto"/>
            <w:right w:val="none" w:sz="0" w:space="0" w:color="auto"/>
          </w:divBdr>
        </w:div>
        <w:div w:id="1965915545">
          <w:marLeft w:val="0"/>
          <w:marRight w:val="0"/>
          <w:marTop w:val="0"/>
          <w:marBottom w:val="0"/>
          <w:divBdr>
            <w:top w:val="none" w:sz="0" w:space="0" w:color="auto"/>
            <w:left w:val="none" w:sz="0" w:space="0" w:color="auto"/>
            <w:bottom w:val="none" w:sz="0" w:space="0" w:color="auto"/>
            <w:right w:val="none" w:sz="0" w:space="0" w:color="auto"/>
          </w:divBdr>
        </w:div>
        <w:div w:id="178277051">
          <w:marLeft w:val="0"/>
          <w:marRight w:val="0"/>
          <w:marTop w:val="0"/>
          <w:marBottom w:val="0"/>
          <w:divBdr>
            <w:top w:val="none" w:sz="0" w:space="0" w:color="auto"/>
            <w:left w:val="none" w:sz="0" w:space="0" w:color="auto"/>
            <w:bottom w:val="none" w:sz="0" w:space="0" w:color="auto"/>
            <w:right w:val="none" w:sz="0" w:space="0" w:color="auto"/>
          </w:divBdr>
        </w:div>
      </w:divsChild>
    </w:div>
    <w:div w:id="558899165">
      <w:bodyDiv w:val="1"/>
      <w:marLeft w:val="0"/>
      <w:marRight w:val="0"/>
      <w:marTop w:val="0"/>
      <w:marBottom w:val="0"/>
      <w:divBdr>
        <w:top w:val="none" w:sz="0" w:space="0" w:color="auto"/>
        <w:left w:val="none" w:sz="0" w:space="0" w:color="auto"/>
        <w:bottom w:val="none" w:sz="0" w:space="0" w:color="auto"/>
        <w:right w:val="none" w:sz="0" w:space="0" w:color="auto"/>
      </w:divBdr>
      <w:divsChild>
        <w:div w:id="775295101">
          <w:marLeft w:val="0"/>
          <w:marRight w:val="0"/>
          <w:marTop w:val="0"/>
          <w:marBottom w:val="0"/>
          <w:divBdr>
            <w:top w:val="none" w:sz="0" w:space="0" w:color="auto"/>
            <w:left w:val="none" w:sz="0" w:space="0" w:color="auto"/>
            <w:bottom w:val="none" w:sz="0" w:space="0" w:color="auto"/>
            <w:right w:val="none" w:sz="0" w:space="0" w:color="auto"/>
          </w:divBdr>
        </w:div>
        <w:div w:id="168376001">
          <w:marLeft w:val="0"/>
          <w:marRight w:val="0"/>
          <w:marTop w:val="0"/>
          <w:marBottom w:val="0"/>
          <w:divBdr>
            <w:top w:val="none" w:sz="0" w:space="0" w:color="auto"/>
            <w:left w:val="none" w:sz="0" w:space="0" w:color="auto"/>
            <w:bottom w:val="none" w:sz="0" w:space="0" w:color="auto"/>
            <w:right w:val="none" w:sz="0" w:space="0" w:color="auto"/>
          </w:divBdr>
        </w:div>
        <w:div w:id="363871581">
          <w:marLeft w:val="0"/>
          <w:marRight w:val="0"/>
          <w:marTop w:val="0"/>
          <w:marBottom w:val="0"/>
          <w:divBdr>
            <w:top w:val="none" w:sz="0" w:space="0" w:color="auto"/>
            <w:left w:val="none" w:sz="0" w:space="0" w:color="auto"/>
            <w:bottom w:val="none" w:sz="0" w:space="0" w:color="auto"/>
            <w:right w:val="none" w:sz="0" w:space="0" w:color="auto"/>
          </w:divBdr>
        </w:div>
        <w:div w:id="631400918">
          <w:marLeft w:val="0"/>
          <w:marRight w:val="0"/>
          <w:marTop w:val="0"/>
          <w:marBottom w:val="0"/>
          <w:divBdr>
            <w:top w:val="none" w:sz="0" w:space="0" w:color="auto"/>
            <w:left w:val="none" w:sz="0" w:space="0" w:color="auto"/>
            <w:bottom w:val="none" w:sz="0" w:space="0" w:color="auto"/>
            <w:right w:val="none" w:sz="0" w:space="0" w:color="auto"/>
          </w:divBdr>
        </w:div>
        <w:div w:id="1484852732">
          <w:marLeft w:val="0"/>
          <w:marRight w:val="0"/>
          <w:marTop w:val="0"/>
          <w:marBottom w:val="0"/>
          <w:divBdr>
            <w:top w:val="none" w:sz="0" w:space="0" w:color="auto"/>
            <w:left w:val="none" w:sz="0" w:space="0" w:color="auto"/>
            <w:bottom w:val="none" w:sz="0" w:space="0" w:color="auto"/>
            <w:right w:val="none" w:sz="0" w:space="0" w:color="auto"/>
          </w:divBdr>
        </w:div>
        <w:div w:id="2070415691">
          <w:marLeft w:val="0"/>
          <w:marRight w:val="0"/>
          <w:marTop w:val="0"/>
          <w:marBottom w:val="0"/>
          <w:divBdr>
            <w:top w:val="none" w:sz="0" w:space="0" w:color="auto"/>
            <w:left w:val="none" w:sz="0" w:space="0" w:color="auto"/>
            <w:bottom w:val="none" w:sz="0" w:space="0" w:color="auto"/>
            <w:right w:val="none" w:sz="0" w:space="0" w:color="auto"/>
          </w:divBdr>
        </w:div>
        <w:div w:id="253831114">
          <w:marLeft w:val="0"/>
          <w:marRight w:val="0"/>
          <w:marTop w:val="0"/>
          <w:marBottom w:val="0"/>
          <w:divBdr>
            <w:top w:val="none" w:sz="0" w:space="0" w:color="auto"/>
            <w:left w:val="none" w:sz="0" w:space="0" w:color="auto"/>
            <w:bottom w:val="none" w:sz="0" w:space="0" w:color="auto"/>
            <w:right w:val="none" w:sz="0" w:space="0" w:color="auto"/>
          </w:divBdr>
        </w:div>
        <w:div w:id="197934868">
          <w:marLeft w:val="0"/>
          <w:marRight w:val="0"/>
          <w:marTop w:val="0"/>
          <w:marBottom w:val="0"/>
          <w:divBdr>
            <w:top w:val="none" w:sz="0" w:space="0" w:color="auto"/>
            <w:left w:val="none" w:sz="0" w:space="0" w:color="auto"/>
            <w:bottom w:val="none" w:sz="0" w:space="0" w:color="auto"/>
            <w:right w:val="none" w:sz="0" w:space="0" w:color="auto"/>
          </w:divBdr>
        </w:div>
        <w:div w:id="2098666719">
          <w:marLeft w:val="0"/>
          <w:marRight w:val="0"/>
          <w:marTop w:val="0"/>
          <w:marBottom w:val="0"/>
          <w:divBdr>
            <w:top w:val="none" w:sz="0" w:space="0" w:color="auto"/>
            <w:left w:val="none" w:sz="0" w:space="0" w:color="auto"/>
            <w:bottom w:val="none" w:sz="0" w:space="0" w:color="auto"/>
            <w:right w:val="none" w:sz="0" w:space="0" w:color="auto"/>
          </w:divBdr>
        </w:div>
        <w:div w:id="511724554">
          <w:marLeft w:val="0"/>
          <w:marRight w:val="0"/>
          <w:marTop w:val="0"/>
          <w:marBottom w:val="0"/>
          <w:divBdr>
            <w:top w:val="none" w:sz="0" w:space="0" w:color="auto"/>
            <w:left w:val="none" w:sz="0" w:space="0" w:color="auto"/>
            <w:bottom w:val="none" w:sz="0" w:space="0" w:color="auto"/>
            <w:right w:val="none" w:sz="0" w:space="0" w:color="auto"/>
          </w:divBdr>
        </w:div>
        <w:div w:id="991837416">
          <w:marLeft w:val="0"/>
          <w:marRight w:val="0"/>
          <w:marTop w:val="0"/>
          <w:marBottom w:val="0"/>
          <w:divBdr>
            <w:top w:val="none" w:sz="0" w:space="0" w:color="auto"/>
            <w:left w:val="none" w:sz="0" w:space="0" w:color="auto"/>
            <w:bottom w:val="none" w:sz="0" w:space="0" w:color="auto"/>
            <w:right w:val="none" w:sz="0" w:space="0" w:color="auto"/>
          </w:divBdr>
        </w:div>
        <w:div w:id="740249359">
          <w:marLeft w:val="0"/>
          <w:marRight w:val="0"/>
          <w:marTop w:val="0"/>
          <w:marBottom w:val="0"/>
          <w:divBdr>
            <w:top w:val="none" w:sz="0" w:space="0" w:color="auto"/>
            <w:left w:val="none" w:sz="0" w:space="0" w:color="auto"/>
            <w:bottom w:val="none" w:sz="0" w:space="0" w:color="auto"/>
            <w:right w:val="none" w:sz="0" w:space="0" w:color="auto"/>
          </w:divBdr>
        </w:div>
        <w:div w:id="212835035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0236132">
      <w:bodyDiv w:val="1"/>
      <w:marLeft w:val="0"/>
      <w:marRight w:val="0"/>
      <w:marTop w:val="0"/>
      <w:marBottom w:val="0"/>
      <w:divBdr>
        <w:top w:val="none" w:sz="0" w:space="0" w:color="auto"/>
        <w:left w:val="none" w:sz="0" w:space="0" w:color="auto"/>
        <w:bottom w:val="none" w:sz="0" w:space="0" w:color="auto"/>
        <w:right w:val="none" w:sz="0" w:space="0" w:color="auto"/>
      </w:divBdr>
      <w:divsChild>
        <w:div w:id="972292161">
          <w:marLeft w:val="0"/>
          <w:marRight w:val="0"/>
          <w:marTop w:val="0"/>
          <w:marBottom w:val="0"/>
          <w:divBdr>
            <w:top w:val="none" w:sz="0" w:space="0" w:color="auto"/>
            <w:left w:val="none" w:sz="0" w:space="0" w:color="auto"/>
            <w:bottom w:val="none" w:sz="0" w:space="0" w:color="auto"/>
            <w:right w:val="none" w:sz="0" w:space="0" w:color="auto"/>
          </w:divBdr>
        </w:div>
      </w:divsChild>
    </w:div>
    <w:div w:id="1051077134">
      <w:bodyDiv w:val="1"/>
      <w:marLeft w:val="0"/>
      <w:marRight w:val="0"/>
      <w:marTop w:val="0"/>
      <w:marBottom w:val="0"/>
      <w:divBdr>
        <w:top w:val="none" w:sz="0" w:space="0" w:color="auto"/>
        <w:left w:val="none" w:sz="0" w:space="0" w:color="auto"/>
        <w:bottom w:val="none" w:sz="0" w:space="0" w:color="auto"/>
        <w:right w:val="none" w:sz="0" w:space="0" w:color="auto"/>
      </w:divBdr>
      <w:divsChild>
        <w:div w:id="305086294">
          <w:marLeft w:val="0"/>
          <w:marRight w:val="0"/>
          <w:marTop w:val="0"/>
          <w:marBottom w:val="0"/>
          <w:divBdr>
            <w:top w:val="none" w:sz="0" w:space="0" w:color="auto"/>
            <w:left w:val="none" w:sz="0" w:space="0" w:color="auto"/>
            <w:bottom w:val="none" w:sz="0" w:space="0" w:color="auto"/>
            <w:right w:val="none" w:sz="0" w:space="0" w:color="auto"/>
          </w:divBdr>
        </w:div>
        <w:div w:id="1789156704">
          <w:marLeft w:val="0"/>
          <w:marRight w:val="0"/>
          <w:marTop w:val="0"/>
          <w:marBottom w:val="0"/>
          <w:divBdr>
            <w:top w:val="none" w:sz="0" w:space="0" w:color="auto"/>
            <w:left w:val="none" w:sz="0" w:space="0" w:color="auto"/>
            <w:bottom w:val="none" w:sz="0" w:space="0" w:color="auto"/>
            <w:right w:val="none" w:sz="0" w:space="0" w:color="auto"/>
          </w:divBdr>
        </w:div>
        <w:div w:id="1137069337">
          <w:marLeft w:val="0"/>
          <w:marRight w:val="0"/>
          <w:marTop w:val="0"/>
          <w:marBottom w:val="0"/>
          <w:divBdr>
            <w:top w:val="none" w:sz="0" w:space="0" w:color="auto"/>
            <w:left w:val="none" w:sz="0" w:space="0" w:color="auto"/>
            <w:bottom w:val="none" w:sz="0" w:space="0" w:color="auto"/>
            <w:right w:val="none" w:sz="0" w:space="0" w:color="auto"/>
          </w:divBdr>
        </w:div>
        <w:div w:id="1231454192">
          <w:marLeft w:val="0"/>
          <w:marRight w:val="0"/>
          <w:marTop w:val="0"/>
          <w:marBottom w:val="0"/>
          <w:divBdr>
            <w:top w:val="none" w:sz="0" w:space="0" w:color="auto"/>
            <w:left w:val="none" w:sz="0" w:space="0" w:color="auto"/>
            <w:bottom w:val="none" w:sz="0" w:space="0" w:color="auto"/>
            <w:right w:val="none" w:sz="0" w:space="0" w:color="auto"/>
          </w:divBdr>
        </w:div>
        <w:div w:id="1466504207">
          <w:marLeft w:val="0"/>
          <w:marRight w:val="0"/>
          <w:marTop w:val="0"/>
          <w:marBottom w:val="0"/>
          <w:divBdr>
            <w:top w:val="none" w:sz="0" w:space="0" w:color="auto"/>
            <w:left w:val="none" w:sz="0" w:space="0" w:color="auto"/>
            <w:bottom w:val="none" w:sz="0" w:space="0" w:color="auto"/>
            <w:right w:val="none" w:sz="0" w:space="0" w:color="auto"/>
          </w:divBdr>
        </w:div>
        <w:div w:id="484206235">
          <w:marLeft w:val="0"/>
          <w:marRight w:val="0"/>
          <w:marTop w:val="0"/>
          <w:marBottom w:val="0"/>
          <w:divBdr>
            <w:top w:val="none" w:sz="0" w:space="0" w:color="auto"/>
            <w:left w:val="none" w:sz="0" w:space="0" w:color="auto"/>
            <w:bottom w:val="none" w:sz="0" w:space="0" w:color="auto"/>
            <w:right w:val="none" w:sz="0" w:space="0" w:color="auto"/>
          </w:divBdr>
        </w:div>
        <w:div w:id="1906799273">
          <w:marLeft w:val="0"/>
          <w:marRight w:val="0"/>
          <w:marTop w:val="0"/>
          <w:marBottom w:val="0"/>
          <w:divBdr>
            <w:top w:val="none" w:sz="0" w:space="0" w:color="auto"/>
            <w:left w:val="none" w:sz="0" w:space="0" w:color="auto"/>
            <w:bottom w:val="none" w:sz="0" w:space="0" w:color="auto"/>
            <w:right w:val="none" w:sz="0" w:space="0" w:color="auto"/>
          </w:divBdr>
        </w:div>
        <w:div w:id="1814785694">
          <w:marLeft w:val="0"/>
          <w:marRight w:val="0"/>
          <w:marTop w:val="0"/>
          <w:marBottom w:val="0"/>
          <w:divBdr>
            <w:top w:val="none" w:sz="0" w:space="0" w:color="auto"/>
            <w:left w:val="none" w:sz="0" w:space="0" w:color="auto"/>
            <w:bottom w:val="none" w:sz="0" w:space="0" w:color="auto"/>
            <w:right w:val="none" w:sz="0" w:space="0" w:color="auto"/>
          </w:divBdr>
        </w:div>
        <w:div w:id="1276522585">
          <w:marLeft w:val="0"/>
          <w:marRight w:val="0"/>
          <w:marTop w:val="0"/>
          <w:marBottom w:val="0"/>
          <w:divBdr>
            <w:top w:val="none" w:sz="0" w:space="0" w:color="auto"/>
            <w:left w:val="none" w:sz="0" w:space="0" w:color="auto"/>
            <w:bottom w:val="none" w:sz="0" w:space="0" w:color="auto"/>
            <w:right w:val="none" w:sz="0" w:space="0" w:color="auto"/>
          </w:divBdr>
        </w:div>
        <w:div w:id="1714377455">
          <w:marLeft w:val="0"/>
          <w:marRight w:val="0"/>
          <w:marTop w:val="0"/>
          <w:marBottom w:val="0"/>
          <w:divBdr>
            <w:top w:val="none" w:sz="0" w:space="0" w:color="auto"/>
            <w:left w:val="none" w:sz="0" w:space="0" w:color="auto"/>
            <w:bottom w:val="none" w:sz="0" w:space="0" w:color="auto"/>
            <w:right w:val="none" w:sz="0" w:space="0" w:color="auto"/>
          </w:divBdr>
        </w:div>
        <w:div w:id="970476452">
          <w:marLeft w:val="0"/>
          <w:marRight w:val="0"/>
          <w:marTop w:val="0"/>
          <w:marBottom w:val="0"/>
          <w:divBdr>
            <w:top w:val="none" w:sz="0" w:space="0" w:color="auto"/>
            <w:left w:val="none" w:sz="0" w:space="0" w:color="auto"/>
            <w:bottom w:val="none" w:sz="0" w:space="0" w:color="auto"/>
            <w:right w:val="none" w:sz="0" w:space="0" w:color="auto"/>
          </w:divBdr>
        </w:div>
        <w:div w:id="56320553">
          <w:marLeft w:val="0"/>
          <w:marRight w:val="0"/>
          <w:marTop w:val="0"/>
          <w:marBottom w:val="0"/>
          <w:divBdr>
            <w:top w:val="none" w:sz="0" w:space="0" w:color="auto"/>
            <w:left w:val="none" w:sz="0" w:space="0" w:color="auto"/>
            <w:bottom w:val="none" w:sz="0" w:space="0" w:color="auto"/>
            <w:right w:val="none" w:sz="0" w:space="0" w:color="auto"/>
          </w:divBdr>
        </w:div>
        <w:div w:id="1936747168">
          <w:marLeft w:val="0"/>
          <w:marRight w:val="0"/>
          <w:marTop w:val="0"/>
          <w:marBottom w:val="0"/>
          <w:divBdr>
            <w:top w:val="none" w:sz="0" w:space="0" w:color="auto"/>
            <w:left w:val="none" w:sz="0" w:space="0" w:color="auto"/>
            <w:bottom w:val="none" w:sz="0" w:space="0" w:color="auto"/>
            <w:right w:val="none" w:sz="0" w:space="0" w:color="auto"/>
          </w:divBdr>
        </w:div>
        <w:div w:id="561333966">
          <w:marLeft w:val="0"/>
          <w:marRight w:val="0"/>
          <w:marTop w:val="0"/>
          <w:marBottom w:val="0"/>
          <w:divBdr>
            <w:top w:val="none" w:sz="0" w:space="0" w:color="auto"/>
            <w:left w:val="none" w:sz="0" w:space="0" w:color="auto"/>
            <w:bottom w:val="none" w:sz="0" w:space="0" w:color="auto"/>
            <w:right w:val="none" w:sz="0" w:space="0" w:color="auto"/>
          </w:divBdr>
        </w:div>
        <w:div w:id="1789425369">
          <w:marLeft w:val="0"/>
          <w:marRight w:val="0"/>
          <w:marTop w:val="0"/>
          <w:marBottom w:val="0"/>
          <w:divBdr>
            <w:top w:val="none" w:sz="0" w:space="0" w:color="auto"/>
            <w:left w:val="none" w:sz="0" w:space="0" w:color="auto"/>
            <w:bottom w:val="none" w:sz="0" w:space="0" w:color="auto"/>
            <w:right w:val="none" w:sz="0" w:space="0" w:color="auto"/>
          </w:divBdr>
        </w:div>
        <w:div w:id="362218455">
          <w:marLeft w:val="0"/>
          <w:marRight w:val="0"/>
          <w:marTop w:val="0"/>
          <w:marBottom w:val="0"/>
          <w:divBdr>
            <w:top w:val="none" w:sz="0" w:space="0" w:color="auto"/>
            <w:left w:val="none" w:sz="0" w:space="0" w:color="auto"/>
            <w:bottom w:val="none" w:sz="0" w:space="0" w:color="auto"/>
            <w:right w:val="none" w:sz="0" w:space="0" w:color="auto"/>
          </w:divBdr>
        </w:div>
        <w:div w:id="1327898572">
          <w:marLeft w:val="0"/>
          <w:marRight w:val="0"/>
          <w:marTop w:val="0"/>
          <w:marBottom w:val="0"/>
          <w:divBdr>
            <w:top w:val="none" w:sz="0" w:space="0" w:color="auto"/>
            <w:left w:val="none" w:sz="0" w:space="0" w:color="auto"/>
            <w:bottom w:val="none" w:sz="0" w:space="0" w:color="auto"/>
            <w:right w:val="none" w:sz="0" w:space="0" w:color="auto"/>
          </w:divBdr>
        </w:div>
        <w:div w:id="1452090010">
          <w:marLeft w:val="0"/>
          <w:marRight w:val="0"/>
          <w:marTop w:val="0"/>
          <w:marBottom w:val="0"/>
          <w:divBdr>
            <w:top w:val="none" w:sz="0" w:space="0" w:color="auto"/>
            <w:left w:val="none" w:sz="0" w:space="0" w:color="auto"/>
            <w:bottom w:val="none" w:sz="0" w:space="0" w:color="auto"/>
            <w:right w:val="none" w:sz="0" w:space="0" w:color="auto"/>
          </w:divBdr>
        </w:div>
        <w:div w:id="21440194">
          <w:marLeft w:val="0"/>
          <w:marRight w:val="0"/>
          <w:marTop w:val="0"/>
          <w:marBottom w:val="0"/>
          <w:divBdr>
            <w:top w:val="none" w:sz="0" w:space="0" w:color="auto"/>
            <w:left w:val="none" w:sz="0" w:space="0" w:color="auto"/>
            <w:bottom w:val="none" w:sz="0" w:space="0" w:color="auto"/>
            <w:right w:val="none" w:sz="0" w:space="0" w:color="auto"/>
          </w:divBdr>
        </w:div>
        <w:div w:id="1952399063">
          <w:marLeft w:val="0"/>
          <w:marRight w:val="0"/>
          <w:marTop w:val="0"/>
          <w:marBottom w:val="0"/>
          <w:divBdr>
            <w:top w:val="none" w:sz="0" w:space="0" w:color="auto"/>
            <w:left w:val="none" w:sz="0" w:space="0" w:color="auto"/>
            <w:bottom w:val="none" w:sz="0" w:space="0" w:color="auto"/>
            <w:right w:val="none" w:sz="0" w:space="0" w:color="auto"/>
          </w:divBdr>
        </w:div>
        <w:div w:id="1192914640">
          <w:marLeft w:val="0"/>
          <w:marRight w:val="0"/>
          <w:marTop w:val="0"/>
          <w:marBottom w:val="0"/>
          <w:divBdr>
            <w:top w:val="none" w:sz="0" w:space="0" w:color="auto"/>
            <w:left w:val="none" w:sz="0" w:space="0" w:color="auto"/>
            <w:bottom w:val="none" w:sz="0" w:space="0" w:color="auto"/>
            <w:right w:val="none" w:sz="0" w:space="0" w:color="auto"/>
          </w:divBdr>
        </w:div>
        <w:div w:id="1386417331">
          <w:marLeft w:val="0"/>
          <w:marRight w:val="0"/>
          <w:marTop w:val="0"/>
          <w:marBottom w:val="0"/>
          <w:divBdr>
            <w:top w:val="none" w:sz="0" w:space="0" w:color="auto"/>
            <w:left w:val="none" w:sz="0" w:space="0" w:color="auto"/>
            <w:bottom w:val="none" w:sz="0" w:space="0" w:color="auto"/>
            <w:right w:val="none" w:sz="0" w:space="0" w:color="auto"/>
          </w:divBdr>
        </w:div>
        <w:div w:id="967711327">
          <w:marLeft w:val="0"/>
          <w:marRight w:val="0"/>
          <w:marTop w:val="0"/>
          <w:marBottom w:val="0"/>
          <w:divBdr>
            <w:top w:val="none" w:sz="0" w:space="0" w:color="auto"/>
            <w:left w:val="none" w:sz="0" w:space="0" w:color="auto"/>
            <w:bottom w:val="none" w:sz="0" w:space="0" w:color="auto"/>
            <w:right w:val="none" w:sz="0" w:space="0" w:color="auto"/>
          </w:divBdr>
        </w:div>
        <w:div w:id="1064791833">
          <w:marLeft w:val="0"/>
          <w:marRight w:val="0"/>
          <w:marTop w:val="0"/>
          <w:marBottom w:val="0"/>
          <w:divBdr>
            <w:top w:val="none" w:sz="0" w:space="0" w:color="auto"/>
            <w:left w:val="none" w:sz="0" w:space="0" w:color="auto"/>
            <w:bottom w:val="none" w:sz="0" w:space="0" w:color="auto"/>
            <w:right w:val="none" w:sz="0" w:space="0" w:color="auto"/>
          </w:divBdr>
        </w:div>
        <w:div w:id="1197505909">
          <w:marLeft w:val="0"/>
          <w:marRight w:val="0"/>
          <w:marTop w:val="0"/>
          <w:marBottom w:val="0"/>
          <w:divBdr>
            <w:top w:val="none" w:sz="0" w:space="0" w:color="auto"/>
            <w:left w:val="none" w:sz="0" w:space="0" w:color="auto"/>
            <w:bottom w:val="none" w:sz="0" w:space="0" w:color="auto"/>
            <w:right w:val="none" w:sz="0" w:space="0" w:color="auto"/>
          </w:divBdr>
        </w:div>
        <w:div w:id="460265034">
          <w:marLeft w:val="0"/>
          <w:marRight w:val="0"/>
          <w:marTop w:val="0"/>
          <w:marBottom w:val="0"/>
          <w:divBdr>
            <w:top w:val="none" w:sz="0" w:space="0" w:color="auto"/>
            <w:left w:val="none" w:sz="0" w:space="0" w:color="auto"/>
            <w:bottom w:val="none" w:sz="0" w:space="0" w:color="auto"/>
            <w:right w:val="none" w:sz="0" w:space="0" w:color="auto"/>
          </w:divBdr>
        </w:div>
        <w:div w:id="788862775">
          <w:marLeft w:val="0"/>
          <w:marRight w:val="0"/>
          <w:marTop w:val="0"/>
          <w:marBottom w:val="0"/>
          <w:divBdr>
            <w:top w:val="none" w:sz="0" w:space="0" w:color="auto"/>
            <w:left w:val="none" w:sz="0" w:space="0" w:color="auto"/>
            <w:bottom w:val="none" w:sz="0" w:space="0" w:color="auto"/>
            <w:right w:val="none" w:sz="0" w:space="0" w:color="auto"/>
          </w:divBdr>
        </w:div>
        <w:div w:id="397022554">
          <w:marLeft w:val="0"/>
          <w:marRight w:val="0"/>
          <w:marTop w:val="0"/>
          <w:marBottom w:val="0"/>
          <w:divBdr>
            <w:top w:val="none" w:sz="0" w:space="0" w:color="auto"/>
            <w:left w:val="none" w:sz="0" w:space="0" w:color="auto"/>
            <w:bottom w:val="none" w:sz="0" w:space="0" w:color="auto"/>
            <w:right w:val="none" w:sz="0" w:space="0" w:color="auto"/>
          </w:divBdr>
        </w:div>
        <w:div w:id="615329309">
          <w:marLeft w:val="0"/>
          <w:marRight w:val="0"/>
          <w:marTop w:val="0"/>
          <w:marBottom w:val="0"/>
          <w:divBdr>
            <w:top w:val="none" w:sz="0" w:space="0" w:color="auto"/>
            <w:left w:val="none" w:sz="0" w:space="0" w:color="auto"/>
            <w:bottom w:val="none" w:sz="0" w:space="0" w:color="auto"/>
            <w:right w:val="none" w:sz="0" w:space="0" w:color="auto"/>
          </w:divBdr>
        </w:div>
        <w:div w:id="750657433">
          <w:marLeft w:val="0"/>
          <w:marRight w:val="0"/>
          <w:marTop w:val="0"/>
          <w:marBottom w:val="0"/>
          <w:divBdr>
            <w:top w:val="none" w:sz="0" w:space="0" w:color="auto"/>
            <w:left w:val="none" w:sz="0" w:space="0" w:color="auto"/>
            <w:bottom w:val="none" w:sz="0" w:space="0" w:color="auto"/>
            <w:right w:val="none" w:sz="0" w:space="0" w:color="auto"/>
          </w:divBdr>
        </w:div>
        <w:div w:id="138806858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79612569">
      <w:bodyDiv w:val="1"/>
      <w:marLeft w:val="0"/>
      <w:marRight w:val="0"/>
      <w:marTop w:val="0"/>
      <w:marBottom w:val="0"/>
      <w:divBdr>
        <w:top w:val="none" w:sz="0" w:space="0" w:color="auto"/>
        <w:left w:val="none" w:sz="0" w:space="0" w:color="auto"/>
        <w:bottom w:val="none" w:sz="0" w:space="0" w:color="auto"/>
        <w:right w:val="none" w:sz="0" w:space="0" w:color="auto"/>
      </w:divBdr>
      <w:divsChild>
        <w:div w:id="1328633667">
          <w:marLeft w:val="0"/>
          <w:marRight w:val="0"/>
          <w:marTop w:val="0"/>
          <w:marBottom w:val="0"/>
          <w:divBdr>
            <w:top w:val="none" w:sz="0" w:space="0" w:color="auto"/>
            <w:left w:val="none" w:sz="0" w:space="0" w:color="auto"/>
            <w:bottom w:val="none" w:sz="0" w:space="0" w:color="auto"/>
            <w:right w:val="none" w:sz="0" w:space="0" w:color="auto"/>
          </w:divBdr>
        </w:div>
        <w:div w:id="1331105612">
          <w:marLeft w:val="0"/>
          <w:marRight w:val="0"/>
          <w:marTop w:val="0"/>
          <w:marBottom w:val="0"/>
          <w:divBdr>
            <w:top w:val="none" w:sz="0" w:space="0" w:color="auto"/>
            <w:left w:val="none" w:sz="0" w:space="0" w:color="auto"/>
            <w:bottom w:val="none" w:sz="0" w:space="0" w:color="auto"/>
            <w:right w:val="none" w:sz="0" w:space="0" w:color="auto"/>
          </w:divBdr>
        </w:div>
        <w:div w:id="1569337722">
          <w:marLeft w:val="0"/>
          <w:marRight w:val="0"/>
          <w:marTop w:val="0"/>
          <w:marBottom w:val="0"/>
          <w:divBdr>
            <w:top w:val="none" w:sz="0" w:space="0" w:color="auto"/>
            <w:left w:val="none" w:sz="0" w:space="0" w:color="auto"/>
            <w:bottom w:val="none" w:sz="0" w:space="0" w:color="auto"/>
            <w:right w:val="none" w:sz="0" w:space="0" w:color="auto"/>
          </w:divBdr>
        </w:div>
        <w:div w:id="1008948761">
          <w:marLeft w:val="0"/>
          <w:marRight w:val="0"/>
          <w:marTop w:val="0"/>
          <w:marBottom w:val="0"/>
          <w:divBdr>
            <w:top w:val="none" w:sz="0" w:space="0" w:color="auto"/>
            <w:left w:val="none" w:sz="0" w:space="0" w:color="auto"/>
            <w:bottom w:val="none" w:sz="0" w:space="0" w:color="auto"/>
            <w:right w:val="none" w:sz="0" w:space="0" w:color="auto"/>
          </w:divBdr>
        </w:div>
        <w:div w:id="398750354">
          <w:marLeft w:val="0"/>
          <w:marRight w:val="0"/>
          <w:marTop w:val="0"/>
          <w:marBottom w:val="0"/>
          <w:divBdr>
            <w:top w:val="none" w:sz="0" w:space="0" w:color="auto"/>
            <w:left w:val="none" w:sz="0" w:space="0" w:color="auto"/>
            <w:bottom w:val="none" w:sz="0" w:space="0" w:color="auto"/>
            <w:right w:val="none" w:sz="0" w:space="0" w:color="auto"/>
          </w:divBdr>
        </w:div>
        <w:div w:id="2058551781">
          <w:marLeft w:val="0"/>
          <w:marRight w:val="0"/>
          <w:marTop w:val="0"/>
          <w:marBottom w:val="0"/>
          <w:divBdr>
            <w:top w:val="none" w:sz="0" w:space="0" w:color="auto"/>
            <w:left w:val="none" w:sz="0" w:space="0" w:color="auto"/>
            <w:bottom w:val="none" w:sz="0" w:space="0" w:color="auto"/>
            <w:right w:val="none" w:sz="0" w:space="0" w:color="auto"/>
          </w:divBdr>
        </w:div>
        <w:div w:id="617882199">
          <w:marLeft w:val="0"/>
          <w:marRight w:val="0"/>
          <w:marTop w:val="0"/>
          <w:marBottom w:val="0"/>
          <w:divBdr>
            <w:top w:val="none" w:sz="0" w:space="0" w:color="auto"/>
            <w:left w:val="none" w:sz="0" w:space="0" w:color="auto"/>
            <w:bottom w:val="none" w:sz="0" w:space="0" w:color="auto"/>
            <w:right w:val="none" w:sz="0" w:space="0" w:color="auto"/>
          </w:divBdr>
        </w:div>
        <w:div w:id="2130859130">
          <w:marLeft w:val="0"/>
          <w:marRight w:val="0"/>
          <w:marTop w:val="0"/>
          <w:marBottom w:val="0"/>
          <w:divBdr>
            <w:top w:val="none" w:sz="0" w:space="0" w:color="auto"/>
            <w:left w:val="none" w:sz="0" w:space="0" w:color="auto"/>
            <w:bottom w:val="none" w:sz="0" w:space="0" w:color="auto"/>
            <w:right w:val="none" w:sz="0" w:space="0" w:color="auto"/>
          </w:divBdr>
        </w:div>
        <w:div w:id="1787310824">
          <w:marLeft w:val="0"/>
          <w:marRight w:val="0"/>
          <w:marTop w:val="0"/>
          <w:marBottom w:val="0"/>
          <w:divBdr>
            <w:top w:val="none" w:sz="0" w:space="0" w:color="auto"/>
            <w:left w:val="none" w:sz="0" w:space="0" w:color="auto"/>
            <w:bottom w:val="none" w:sz="0" w:space="0" w:color="auto"/>
            <w:right w:val="none" w:sz="0" w:space="0" w:color="auto"/>
          </w:divBdr>
        </w:div>
        <w:div w:id="2093505944">
          <w:marLeft w:val="0"/>
          <w:marRight w:val="0"/>
          <w:marTop w:val="0"/>
          <w:marBottom w:val="0"/>
          <w:divBdr>
            <w:top w:val="none" w:sz="0" w:space="0" w:color="auto"/>
            <w:left w:val="none" w:sz="0" w:space="0" w:color="auto"/>
            <w:bottom w:val="none" w:sz="0" w:space="0" w:color="auto"/>
            <w:right w:val="none" w:sz="0" w:space="0" w:color="auto"/>
          </w:divBdr>
        </w:div>
        <w:div w:id="694695815">
          <w:marLeft w:val="0"/>
          <w:marRight w:val="0"/>
          <w:marTop w:val="0"/>
          <w:marBottom w:val="0"/>
          <w:divBdr>
            <w:top w:val="none" w:sz="0" w:space="0" w:color="auto"/>
            <w:left w:val="none" w:sz="0" w:space="0" w:color="auto"/>
            <w:bottom w:val="none" w:sz="0" w:space="0" w:color="auto"/>
            <w:right w:val="none" w:sz="0" w:space="0" w:color="auto"/>
          </w:divBdr>
        </w:div>
        <w:div w:id="1615746628">
          <w:marLeft w:val="0"/>
          <w:marRight w:val="0"/>
          <w:marTop w:val="0"/>
          <w:marBottom w:val="0"/>
          <w:divBdr>
            <w:top w:val="none" w:sz="0" w:space="0" w:color="auto"/>
            <w:left w:val="none" w:sz="0" w:space="0" w:color="auto"/>
            <w:bottom w:val="none" w:sz="0" w:space="0" w:color="auto"/>
            <w:right w:val="none" w:sz="0" w:space="0" w:color="auto"/>
          </w:divBdr>
        </w:div>
        <w:div w:id="426123455">
          <w:marLeft w:val="0"/>
          <w:marRight w:val="0"/>
          <w:marTop w:val="0"/>
          <w:marBottom w:val="0"/>
          <w:divBdr>
            <w:top w:val="none" w:sz="0" w:space="0" w:color="auto"/>
            <w:left w:val="none" w:sz="0" w:space="0" w:color="auto"/>
            <w:bottom w:val="none" w:sz="0" w:space="0" w:color="auto"/>
            <w:right w:val="none" w:sz="0" w:space="0" w:color="auto"/>
          </w:divBdr>
        </w:div>
        <w:div w:id="1335912391">
          <w:marLeft w:val="0"/>
          <w:marRight w:val="0"/>
          <w:marTop w:val="0"/>
          <w:marBottom w:val="0"/>
          <w:divBdr>
            <w:top w:val="none" w:sz="0" w:space="0" w:color="auto"/>
            <w:left w:val="none" w:sz="0" w:space="0" w:color="auto"/>
            <w:bottom w:val="none" w:sz="0" w:space="0" w:color="auto"/>
            <w:right w:val="none" w:sz="0" w:space="0" w:color="auto"/>
          </w:divBdr>
        </w:div>
      </w:divsChild>
    </w:div>
    <w:div w:id="1539588937">
      <w:bodyDiv w:val="1"/>
      <w:marLeft w:val="0"/>
      <w:marRight w:val="0"/>
      <w:marTop w:val="0"/>
      <w:marBottom w:val="0"/>
      <w:divBdr>
        <w:top w:val="none" w:sz="0" w:space="0" w:color="auto"/>
        <w:left w:val="none" w:sz="0" w:space="0" w:color="auto"/>
        <w:bottom w:val="none" w:sz="0" w:space="0" w:color="auto"/>
        <w:right w:val="none" w:sz="0" w:space="0" w:color="auto"/>
      </w:divBdr>
      <w:divsChild>
        <w:div w:id="1106267215">
          <w:marLeft w:val="0"/>
          <w:marRight w:val="0"/>
          <w:marTop w:val="0"/>
          <w:marBottom w:val="0"/>
          <w:divBdr>
            <w:top w:val="none" w:sz="0" w:space="0" w:color="auto"/>
            <w:left w:val="none" w:sz="0" w:space="0" w:color="auto"/>
            <w:bottom w:val="none" w:sz="0" w:space="0" w:color="auto"/>
            <w:right w:val="none" w:sz="0" w:space="0" w:color="auto"/>
          </w:divBdr>
        </w:div>
        <w:div w:id="569122793">
          <w:marLeft w:val="0"/>
          <w:marRight w:val="0"/>
          <w:marTop w:val="0"/>
          <w:marBottom w:val="0"/>
          <w:divBdr>
            <w:top w:val="none" w:sz="0" w:space="0" w:color="auto"/>
            <w:left w:val="none" w:sz="0" w:space="0" w:color="auto"/>
            <w:bottom w:val="none" w:sz="0" w:space="0" w:color="auto"/>
            <w:right w:val="none" w:sz="0" w:space="0" w:color="auto"/>
          </w:divBdr>
        </w:div>
        <w:div w:id="931820589">
          <w:marLeft w:val="0"/>
          <w:marRight w:val="0"/>
          <w:marTop w:val="0"/>
          <w:marBottom w:val="0"/>
          <w:divBdr>
            <w:top w:val="none" w:sz="0" w:space="0" w:color="auto"/>
            <w:left w:val="none" w:sz="0" w:space="0" w:color="auto"/>
            <w:bottom w:val="none" w:sz="0" w:space="0" w:color="auto"/>
            <w:right w:val="none" w:sz="0" w:space="0" w:color="auto"/>
          </w:divBdr>
        </w:div>
        <w:div w:id="374697816">
          <w:marLeft w:val="0"/>
          <w:marRight w:val="0"/>
          <w:marTop w:val="0"/>
          <w:marBottom w:val="0"/>
          <w:divBdr>
            <w:top w:val="none" w:sz="0" w:space="0" w:color="auto"/>
            <w:left w:val="none" w:sz="0" w:space="0" w:color="auto"/>
            <w:bottom w:val="none" w:sz="0" w:space="0" w:color="auto"/>
            <w:right w:val="none" w:sz="0" w:space="0" w:color="auto"/>
          </w:divBdr>
        </w:div>
        <w:div w:id="1028919156">
          <w:marLeft w:val="0"/>
          <w:marRight w:val="0"/>
          <w:marTop w:val="0"/>
          <w:marBottom w:val="0"/>
          <w:divBdr>
            <w:top w:val="none" w:sz="0" w:space="0" w:color="auto"/>
            <w:left w:val="none" w:sz="0" w:space="0" w:color="auto"/>
            <w:bottom w:val="none" w:sz="0" w:space="0" w:color="auto"/>
            <w:right w:val="none" w:sz="0" w:space="0" w:color="auto"/>
          </w:divBdr>
        </w:div>
        <w:div w:id="1564679413">
          <w:marLeft w:val="0"/>
          <w:marRight w:val="0"/>
          <w:marTop w:val="0"/>
          <w:marBottom w:val="0"/>
          <w:divBdr>
            <w:top w:val="none" w:sz="0" w:space="0" w:color="auto"/>
            <w:left w:val="none" w:sz="0" w:space="0" w:color="auto"/>
            <w:bottom w:val="none" w:sz="0" w:space="0" w:color="auto"/>
            <w:right w:val="none" w:sz="0" w:space="0" w:color="auto"/>
          </w:divBdr>
        </w:div>
        <w:div w:id="1674718949">
          <w:marLeft w:val="0"/>
          <w:marRight w:val="0"/>
          <w:marTop w:val="0"/>
          <w:marBottom w:val="0"/>
          <w:divBdr>
            <w:top w:val="none" w:sz="0" w:space="0" w:color="auto"/>
            <w:left w:val="none" w:sz="0" w:space="0" w:color="auto"/>
            <w:bottom w:val="none" w:sz="0" w:space="0" w:color="auto"/>
            <w:right w:val="none" w:sz="0" w:space="0" w:color="auto"/>
          </w:divBdr>
        </w:div>
        <w:div w:id="656691858">
          <w:marLeft w:val="0"/>
          <w:marRight w:val="0"/>
          <w:marTop w:val="0"/>
          <w:marBottom w:val="0"/>
          <w:divBdr>
            <w:top w:val="none" w:sz="0" w:space="0" w:color="auto"/>
            <w:left w:val="none" w:sz="0" w:space="0" w:color="auto"/>
            <w:bottom w:val="none" w:sz="0" w:space="0" w:color="auto"/>
            <w:right w:val="none" w:sz="0" w:space="0" w:color="auto"/>
          </w:divBdr>
        </w:div>
      </w:divsChild>
    </w:div>
    <w:div w:id="1551961431">
      <w:bodyDiv w:val="1"/>
      <w:marLeft w:val="0"/>
      <w:marRight w:val="0"/>
      <w:marTop w:val="0"/>
      <w:marBottom w:val="0"/>
      <w:divBdr>
        <w:top w:val="none" w:sz="0" w:space="0" w:color="auto"/>
        <w:left w:val="none" w:sz="0" w:space="0" w:color="auto"/>
        <w:bottom w:val="none" w:sz="0" w:space="0" w:color="auto"/>
        <w:right w:val="none" w:sz="0" w:space="0" w:color="auto"/>
      </w:divBdr>
      <w:divsChild>
        <w:div w:id="1426532600">
          <w:marLeft w:val="0"/>
          <w:marRight w:val="0"/>
          <w:marTop w:val="0"/>
          <w:marBottom w:val="0"/>
          <w:divBdr>
            <w:top w:val="none" w:sz="0" w:space="0" w:color="auto"/>
            <w:left w:val="none" w:sz="0" w:space="0" w:color="auto"/>
            <w:bottom w:val="none" w:sz="0" w:space="0" w:color="auto"/>
            <w:right w:val="none" w:sz="0" w:space="0" w:color="auto"/>
          </w:divBdr>
        </w:div>
        <w:div w:id="1057240864">
          <w:marLeft w:val="0"/>
          <w:marRight w:val="0"/>
          <w:marTop w:val="0"/>
          <w:marBottom w:val="0"/>
          <w:divBdr>
            <w:top w:val="none" w:sz="0" w:space="0" w:color="auto"/>
            <w:left w:val="none" w:sz="0" w:space="0" w:color="auto"/>
            <w:bottom w:val="none" w:sz="0" w:space="0" w:color="auto"/>
            <w:right w:val="none" w:sz="0" w:space="0" w:color="auto"/>
          </w:divBdr>
        </w:div>
      </w:divsChild>
    </w:div>
    <w:div w:id="1725905545">
      <w:bodyDiv w:val="1"/>
      <w:marLeft w:val="0"/>
      <w:marRight w:val="0"/>
      <w:marTop w:val="0"/>
      <w:marBottom w:val="0"/>
      <w:divBdr>
        <w:top w:val="none" w:sz="0" w:space="0" w:color="auto"/>
        <w:left w:val="none" w:sz="0" w:space="0" w:color="auto"/>
        <w:bottom w:val="none" w:sz="0" w:space="0" w:color="auto"/>
        <w:right w:val="none" w:sz="0" w:space="0" w:color="auto"/>
      </w:divBdr>
      <w:divsChild>
        <w:div w:id="1312632730">
          <w:marLeft w:val="0"/>
          <w:marRight w:val="0"/>
          <w:marTop w:val="0"/>
          <w:marBottom w:val="0"/>
          <w:divBdr>
            <w:top w:val="none" w:sz="0" w:space="0" w:color="auto"/>
            <w:left w:val="none" w:sz="0" w:space="0" w:color="auto"/>
            <w:bottom w:val="none" w:sz="0" w:space="0" w:color="auto"/>
            <w:right w:val="none" w:sz="0" w:space="0" w:color="auto"/>
          </w:divBdr>
        </w:div>
        <w:div w:id="1288511867">
          <w:marLeft w:val="0"/>
          <w:marRight w:val="0"/>
          <w:marTop w:val="0"/>
          <w:marBottom w:val="0"/>
          <w:divBdr>
            <w:top w:val="none" w:sz="0" w:space="0" w:color="auto"/>
            <w:left w:val="none" w:sz="0" w:space="0" w:color="auto"/>
            <w:bottom w:val="none" w:sz="0" w:space="0" w:color="auto"/>
            <w:right w:val="none" w:sz="0" w:space="0" w:color="auto"/>
          </w:divBdr>
        </w:div>
        <w:div w:id="40372647">
          <w:marLeft w:val="0"/>
          <w:marRight w:val="0"/>
          <w:marTop w:val="0"/>
          <w:marBottom w:val="0"/>
          <w:divBdr>
            <w:top w:val="none" w:sz="0" w:space="0" w:color="auto"/>
            <w:left w:val="none" w:sz="0" w:space="0" w:color="auto"/>
            <w:bottom w:val="none" w:sz="0" w:space="0" w:color="auto"/>
            <w:right w:val="none" w:sz="0" w:space="0" w:color="auto"/>
          </w:divBdr>
        </w:div>
      </w:divsChild>
    </w:div>
    <w:div w:id="1999921682">
      <w:bodyDiv w:val="1"/>
      <w:marLeft w:val="0"/>
      <w:marRight w:val="0"/>
      <w:marTop w:val="0"/>
      <w:marBottom w:val="0"/>
      <w:divBdr>
        <w:top w:val="none" w:sz="0" w:space="0" w:color="auto"/>
        <w:left w:val="none" w:sz="0" w:space="0" w:color="auto"/>
        <w:bottom w:val="none" w:sz="0" w:space="0" w:color="auto"/>
        <w:right w:val="none" w:sz="0" w:space="0" w:color="auto"/>
      </w:divBdr>
      <w:divsChild>
        <w:div w:id="2057923075">
          <w:marLeft w:val="0"/>
          <w:marRight w:val="0"/>
          <w:marTop w:val="0"/>
          <w:marBottom w:val="0"/>
          <w:divBdr>
            <w:top w:val="none" w:sz="0" w:space="0" w:color="auto"/>
            <w:left w:val="none" w:sz="0" w:space="0" w:color="auto"/>
            <w:bottom w:val="none" w:sz="0" w:space="0" w:color="auto"/>
            <w:right w:val="none" w:sz="0" w:space="0" w:color="auto"/>
          </w:divBdr>
        </w:div>
        <w:div w:id="197008504">
          <w:marLeft w:val="0"/>
          <w:marRight w:val="0"/>
          <w:marTop w:val="0"/>
          <w:marBottom w:val="0"/>
          <w:divBdr>
            <w:top w:val="none" w:sz="0" w:space="0" w:color="auto"/>
            <w:left w:val="none" w:sz="0" w:space="0" w:color="auto"/>
            <w:bottom w:val="none" w:sz="0" w:space="0" w:color="auto"/>
            <w:right w:val="none" w:sz="0" w:space="0" w:color="auto"/>
          </w:divBdr>
        </w:div>
        <w:div w:id="1060783876">
          <w:marLeft w:val="0"/>
          <w:marRight w:val="0"/>
          <w:marTop w:val="0"/>
          <w:marBottom w:val="0"/>
          <w:divBdr>
            <w:top w:val="none" w:sz="0" w:space="0" w:color="auto"/>
            <w:left w:val="none" w:sz="0" w:space="0" w:color="auto"/>
            <w:bottom w:val="none" w:sz="0" w:space="0" w:color="auto"/>
            <w:right w:val="none" w:sz="0" w:space="0" w:color="auto"/>
          </w:divBdr>
        </w:div>
      </w:divsChild>
    </w:div>
    <w:div w:id="2045012615">
      <w:bodyDiv w:val="1"/>
      <w:marLeft w:val="0"/>
      <w:marRight w:val="0"/>
      <w:marTop w:val="0"/>
      <w:marBottom w:val="0"/>
      <w:divBdr>
        <w:top w:val="none" w:sz="0" w:space="0" w:color="auto"/>
        <w:left w:val="none" w:sz="0" w:space="0" w:color="auto"/>
        <w:bottom w:val="none" w:sz="0" w:space="0" w:color="auto"/>
        <w:right w:val="none" w:sz="0" w:space="0" w:color="auto"/>
      </w:divBdr>
      <w:divsChild>
        <w:div w:id="1941985955">
          <w:marLeft w:val="0"/>
          <w:marRight w:val="0"/>
          <w:marTop w:val="0"/>
          <w:marBottom w:val="0"/>
          <w:divBdr>
            <w:top w:val="none" w:sz="0" w:space="0" w:color="auto"/>
            <w:left w:val="none" w:sz="0" w:space="0" w:color="auto"/>
            <w:bottom w:val="none" w:sz="0" w:space="0" w:color="auto"/>
            <w:right w:val="none" w:sz="0" w:space="0" w:color="auto"/>
          </w:divBdr>
        </w:div>
        <w:div w:id="1242134998">
          <w:marLeft w:val="0"/>
          <w:marRight w:val="0"/>
          <w:marTop w:val="0"/>
          <w:marBottom w:val="0"/>
          <w:divBdr>
            <w:top w:val="none" w:sz="0" w:space="0" w:color="auto"/>
            <w:left w:val="none" w:sz="0" w:space="0" w:color="auto"/>
            <w:bottom w:val="none" w:sz="0" w:space="0" w:color="auto"/>
            <w:right w:val="none" w:sz="0" w:space="0" w:color="auto"/>
          </w:divBdr>
        </w:div>
        <w:div w:id="677511264">
          <w:marLeft w:val="0"/>
          <w:marRight w:val="0"/>
          <w:marTop w:val="0"/>
          <w:marBottom w:val="0"/>
          <w:divBdr>
            <w:top w:val="none" w:sz="0" w:space="0" w:color="auto"/>
            <w:left w:val="none" w:sz="0" w:space="0" w:color="auto"/>
            <w:bottom w:val="none" w:sz="0" w:space="0" w:color="auto"/>
            <w:right w:val="none" w:sz="0" w:space="0" w:color="auto"/>
          </w:divBdr>
        </w:div>
        <w:div w:id="1824344764">
          <w:marLeft w:val="0"/>
          <w:marRight w:val="0"/>
          <w:marTop w:val="0"/>
          <w:marBottom w:val="0"/>
          <w:divBdr>
            <w:top w:val="none" w:sz="0" w:space="0" w:color="auto"/>
            <w:left w:val="none" w:sz="0" w:space="0" w:color="auto"/>
            <w:bottom w:val="none" w:sz="0" w:space="0" w:color="auto"/>
            <w:right w:val="none" w:sz="0" w:space="0" w:color="auto"/>
          </w:divBdr>
        </w:div>
        <w:div w:id="939213918">
          <w:marLeft w:val="0"/>
          <w:marRight w:val="0"/>
          <w:marTop w:val="0"/>
          <w:marBottom w:val="0"/>
          <w:divBdr>
            <w:top w:val="none" w:sz="0" w:space="0" w:color="auto"/>
            <w:left w:val="none" w:sz="0" w:space="0" w:color="auto"/>
            <w:bottom w:val="none" w:sz="0" w:space="0" w:color="auto"/>
            <w:right w:val="none" w:sz="0" w:space="0" w:color="auto"/>
          </w:divBdr>
        </w:div>
        <w:div w:id="1545673915">
          <w:marLeft w:val="0"/>
          <w:marRight w:val="0"/>
          <w:marTop w:val="0"/>
          <w:marBottom w:val="0"/>
          <w:divBdr>
            <w:top w:val="none" w:sz="0" w:space="0" w:color="auto"/>
            <w:left w:val="none" w:sz="0" w:space="0" w:color="auto"/>
            <w:bottom w:val="none" w:sz="0" w:space="0" w:color="auto"/>
            <w:right w:val="none" w:sz="0" w:space="0" w:color="auto"/>
          </w:divBdr>
        </w:div>
        <w:div w:id="1303269133">
          <w:marLeft w:val="0"/>
          <w:marRight w:val="0"/>
          <w:marTop w:val="0"/>
          <w:marBottom w:val="0"/>
          <w:divBdr>
            <w:top w:val="none" w:sz="0" w:space="0" w:color="auto"/>
            <w:left w:val="none" w:sz="0" w:space="0" w:color="auto"/>
            <w:bottom w:val="none" w:sz="0" w:space="0" w:color="auto"/>
            <w:right w:val="none" w:sz="0" w:space="0" w:color="auto"/>
          </w:divBdr>
        </w:div>
        <w:div w:id="1469934581">
          <w:marLeft w:val="0"/>
          <w:marRight w:val="0"/>
          <w:marTop w:val="0"/>
          <w:marBottom w:val="0"/>
          <w:divBdr>
            <w:top w:val="none" w:sz="0" w:space="0" w:color="auto"/>
            <w:left w:val="none" w:sz="0" w:space="0" w:color="auto"/>
            <w:bottom w:val="none" w:sz="0" w:space="0" w:color="auto"/>
            <w:right w:val="none" w:sz="0" w:space="0" w:color="auto"/>
          </w:divBdr>
        </w:div>
        <w:div w:id="1054278980">
          <w:marLeft w:val="0"/>
          <w:marRight w:val="0"/>
          <w:marTop w:val="0"/>
          <w:marBottom w:val="0"/>
          <w:divBdr>
            <w:top w:val="none" w:sz="0" w:space="0" w:color="auto"/>
            <w:left w:val="none" w:sz="0" w:space="0" w:color="auto"/>
            <w:bottom w:val="none" w:sz="0" w:space="0" w:color="auto"/>
            <w:right w:val="none" w:sz="0" w:space="0" w:color="auto"/>
          </w:divBdr>
        </w:div>
      </w:divsChild>
    </w:div>
    <w:div w:id="2116093837">
      <w:bodyDiv w:val="1"/>
      <w:marLeft w:val="0"/>
      <w:marRight w:val="0"/>
      <w:marTop w:val="0"/>
      <w:marBottom w:val="0"/>
      <w:divBdr>
        <w:top w:val="none" w:sz="0" w:space="0" w:color="auto"/>
        <w:left w:val="none" w:sz="0" w:space="0" w:color="auto"/>
        <w:bottom w:val="none" w:sz="0" w:space="0" w:color="auto"/>
        <w:right w:val="none" w:sz="0" w:space="0" w:color="auto"/>
      </w:divBdr>
      <w:divsChild>
        <w:div w:id="613289277">
          <w:marLeft w:val="0"/>
          <w:marRight w:val="0"/>
          <w:marTop w:val="0"/>
          <w:marBottom w:val="0"/>
          <w:divBdr>
            <w:top w:val="none" w:sz="0" w:space="0" w:color="auto"/>
            <w:left w:val="none" w:sz="0" w:space="0" w:color="auto"/>
            <w:bottom w:val="none" w:sz="0" w:space="0" w:color="auto"/>
            <w:right w:val="none" w:sz="0" w:space="0" w:color="auto"/>
          </w:divBdr>
        </w:div>
        <w:div w:id="1673557624">
          <w:marLeft w:val="0"/>
          <w:marRight w:val="0"/>
          <w:marTop w:val="0"/>
          <w:marBottom w:val="0"/>
          <w:divBdr>
            <w:top w:val="none" w:sz="0" w:space="0" w:color="auto"/>
            <w:left w:val="none" w:sz="0" w:space="0" w:color="auto"/>
            <w:bottom w:val="none" w:sz="0" w:space="0" w:color="auto"/>
            <w:right w:val="none" w:sz="0" w:space="0" w:color="auto"/>
          </w:divBdr>
        </w:div>
        <w:div w:id="1954705940">
          <w:marLeft w:val="0"/>
          <w:marRight w:val="0"/>
          <w:marTop w:val="0"/>
          <w:marBottom w:val="0"/>
          <w:divBdr>
            <w:top w:val="none" w:sz="0" w:space="0" w:color="auto"/>
            <w:left w:val="none" w:sz="0" w:space="0" w:color="auto"/>
            <w:bottom w:val="none" w:sz="0" w:space="0" w:color="auto"/>
            <w:right w:val="none" w:sz="0" w:space="0" w:color="auto"/>
          </w:divBdr>
        </w:div>
        <w:div w:id="241333864">
          <w:marLeft w:val="0"/>
          <w:marRight w:val="0"/>
          <w:marTop w:val="0"/>
          <w:marBottom w:val="0"/>
          <w:divBdr>
            <w:top w:val="none" w:sz="0" w:space="0" w:color="auto"/>
            <w:left w:val="none" w:sz="0" w:space="0" w:color="auto"/>
            <w:bottom w:val="none" w:sz="0" w:space="0" w:color="auto"/>
            <w:right w:val="none" w:sz="0" w:space="0" w:color="auto"/>
          </w:divBdr>
        </w:div>
        <w:div w:id="567037512">
          <w:marLeft w:val="0"/>
          <w:marRight w:val="0"/>
          <w:marTop w:val="0"/>
          <w:marBottom w:val="0"/>
          <w:divBdr>
            <w:top w:val="none" w:sz="0" w:space="0" w:color="auto"/>
            <w:left w:val="none" w:sz="0" w:space="0" w:color="auto"/>
            <w:bottom w:val="none" w:sz="0" w:space="0" w:color="auto"/>
            <w:right w:val="none" w:sz="0" w:space="0" w:color="auto"/>
          </w:divBdr>
        </w:div>
        <w:div w:id="1093358223">
          <w:marLeft w:val="0"/>
          <w:marRight w:val="0"/>
          <w:marTop w:val="0"/>
          <w:marBottom w:val="0"/>
          <w:divBdr>
            <w:top w:val="none" w:sz="0" w:space="0" w:color="auto"/>
            <w:left w:val="none" w:sz="0" w:space="0" w:color="auto"/>
            <w:bottom w:val="none" w:sz="0" w:space="0" w:color="auto"/>
            <w:right w:val="none" w:sz="0" w:space="0" w:color="auto"/>
          </w:divBdr>
        </w:div>
        <w:div w:id="1733193279">
          <w:marLeft w:val="0"/>
          <w:marRight w:val="0"/>
          <w:marTop w:val="0"/>
          <w:marBottom w:val="0"/>
          <w:divBdr>
            <w:top w:val="none" w:sz="0" w:space="0" w:color="auto"/>
            <w:left w:val="none" w:sz="0" w:space="0" w:color="auto"/>
            <w:bottom w:val="none" w:sz="0" w:space="0" w:color="auto"/>
            <w:right w:val="none" w:sz="0" w:space="0" w:color="auto"/>
          </w:divBdr>
        </w:div>
        <w:div w:id="515777447">
          <w:marLeft w:val="0"/>
          <w:marRight w:val="0"/>
          <w:marTop w:val="0"/>
          <w:marBottom w:val="0"/>
          <w:divBdr>
            <w:top w:val="none" w:sz="0" w:space="0" w:color="auto"/>
            <w:left w:val="none" w:sz="0" w:space="0" w:color="auto"/>
            <w:bottom w:val="none" w:sz="0" w:space="0" w:color="auto"/>
            <w:right w:val="none" w:sz="0" w:space="0" w:color="auto"/>
          </w:divBdr>
        </w:div>
        <w:div w:id="1088385989">
          <w:marLeft w:val="0"/>
          <w:marRight w:val="0"/>
          <w:marTop w:val="0"/>
          <w:marBottom w:val="0"/>
          <w:divBdr>
            <w:top w:val="none" w:sz="0" w:space="0" w:color="auto"/>
            <w:left w:val="none" w:sz="0" w:space="0" w:color="auto"/>
            <w:bottom w:val="none" w:sz="0" w:space="0" w:color="auto"/>
            <w:right w:val="none" w:sz="0" w:space="0" w:color="auto"/>
          </w:divBdr>
        </w:div>
        <w:div w:id="1984701159">
          <w:marLeft w:val="0"/>
          <w:marRight w:val="0"/>
          <w:marTop w:val="0"/>
          <w:marBottom w:val="0"/>
          <w:divBdr>
            <w:top w:val="none" w:sz="0" w:space="0" w:color="auto"/>
            <w:left w:val="none" w:sz="0" w:space="0" w:color="auto"/>
            <w:bottom w:val="none" w:sz="0" w:space="0" w:color="auto"/>
            <w:right w:val="none" w:sz="0" w:space="0" w:color="auto"/>
          </w:divBdr>
        </w:div>
        <w:div w:id="20471513">
          <w:marLeft w:val="0"/>
          <w:marRight w:val="0"/>
          <w:marTop w:val="0"/>
          <w:marBottom w:val="0"/>
          <w:divBdr>
            <w:top w:val="none" w:sz="0" w:space="0" w:color="auto"/>
            <w:left w:val="none" w:sz="0" w:space="0" w:color="auto"/>
            <w:bottom w:val="none" w:sz="0" w:space="0" w:color="auto"/>
            <w:right w:val="none" w:sz="0" w:space="0" w:color="auto"/>
          </w:divBdr>
        </w:div>
        <w:div w:id="1446004496">
          <w:marLeft w:val="0"/>
          <w:marRight w:val="0"/>
          <w:marTop w:val="0"/>
          <w:marBottom w:val="0"/>
          <w:divBdr>
            <w:top w:val="none" w:sz="0" w:space="0" w:color="auto"/>
            <w:left w:val="none" w:sz="0" w:space="0" w:color="auto"/>
            <w:bottom w:val="none" w:sz="0" w:space="0" w:color="auto"/>
            <w:right w:val="none" w:sz="0" w:space="0" w:color="auto"/>
          </w:divBdr>
        </w:div>
        <w:div w:id="1515920946">
          <w:marLeft w:val="0"/>
          <w:marRight w:val="0"/>
          <w:marTop w:val="0"/>
          <w:marBottom w:val="0"/>
          <w:divBdr>
            <w:top w:val="none" w:sz="0" w:space="0" w:color="auto"/>
            <w:left w:val="none" w:sz="0" w:space="0" w:color="auto"/>
            <w:bottom w:val="none" w:sz="0" w:space="0" w:color="auto"/>
            <w:right w:val="none" w:sz="0" w:space="0" w:color="auto"/>
          </w:divBdr>
        </w:div>
      </w:divsChild>
    </w:div>
    <w:div w:id="2128304344">
      <w:bodyDiv w:val="1"/>
      <w:marLeft w:val="0"/>
      <w:marRight w:val="0"/>
      <w:marTop w:val="0"/>
      <w:marBottom w:val="0"/>
      <w:divBdr>
        <w:top w:val="none" w:sz="0" w:space="0" w:color="auto"/>
        <w:left w:val="none" w:sz="0" w:space="0" w:color="auto"/>
        <w:bottom w:val="none" w:sz="0" w:space="0" w:color="auto"/>
        <w:right w:val="none" w:sz="0" w:space="0" w:color="auto"/>
      </w:divBdr>
      <w:divsChild>
        <w:div w:id="994801922">
          <w:marLeft w:val="0"/>
          <w:marRight w:val="0"/>
          <w:marTop w:val="0"/>
          <w:marBottom w:val="0"/>
          <w:divBdr>
            <w:top w:val="none" w:sz="0" w:space="0" w:color="auto"/>
            <w:left w:val="none" w:sz="0" w:space="0" w:color="auto"/>
            <w:bottom w:val="none" w:sz="0" w:space="0" w:color="auto"/>
            <w:right w:val="none" w:sz="0" w:space="0" w:color="auto"/>
          </w:divBdr>
        </w:div>
        <w:div w:id="1845169549">
          <w:marLeft w:val="0"/>
          <w:marRight w:val="0"/>
          <w:marTop w:val="0"/>
          <w:marBottom w:val="0"/>
          <w:divBdr>
            <w:top w:val="none" w:sz="0" w:space="0" w:color="auto"/>
            <w:left w:val="none" w:sz="0" w:space="0" w:color="auto"/>
            <w:bottom w:val="none" w:sz="0" w:space="0" w:color="auto"/>
            <w:right w:val="none" w:sz="0" w:space="0" w:color="auto"/>
          </w:divBdr>
        </w:div>
        <w:div w:id="1961565732">
          <w:marLeft w:val="0"/>
          <w:marRight w:val="0"/>
          <w:marTop w:val="0"/>
          <w:marBottom w:val="0"/>
          <w:divBdr>
            <w:top w:val="none" w:sz="0" w:space="0" w:color="auto"/>
            <w:left w:val="none" w:sz="0" w:space="0" w:color="auto"/>
            <w:bottom w:val="none" w:sz="0" w:space="0" w:color="auto"/>
            <w:right w:val="none" w:sz="0" w:space="0" w:color="auto"/>
          </w:divBdr>
        </w:div>
        <w:div w:id="1643540267">
          <w:marLeft w:val="0"/>
          <w:marRight w:val="0"/>
          <w:marTop w:val="0"/>
          <w:marBottom w:val="0"/>
          <w:divBdr>
            <w:top w:val="none" w:sz="0" w:space="0" w:color="auto"/>
            <w:left w:val="none" w:sz="0" w:space="0" w:color="auto"/>
            <w:bottom w:val="none" w:sz="0" w:space="0" w:color="auto"/>
            <w:right w:val="none" w:sz="0" w:space="0" w:color="auto"/>
          </w:divBdr>
        </w:div>
        <w:div w:id="1702630740">
          <w:marLeft w:val="0"/>
          <w:marRight w:val="0"/>
          <w:marTop w:val="0"/>
          <w:marBottom w:val="0"/>
          <w:divBdr>
            <w:top w:val="none" w:sz="0" w:space="0" w:color="auto"/>
            <w:left w:val="none" w:sz="0" w:space="0" w:color="auto"/>
            <w:bottom w:val="none" w:sz="0" w:space="0" w:color="auto"/>
            <w:right w:val="none" w:sz="0" w:space="0" w:color="auto"/>
          </w:divBdr>
        </w:div>
        <w:div w:id="891120246">
          <w:marLeft w:val="0"/>
          <w:marRight w:val="0"/>
          <w:marTop w:val="0"/>
          <w:marBottom w:val="0"/>
          <w:divBdr>
            <w:top w:val="none" w:sz="0" w:space="0" w:color="auto"/>
            <w:left w:val="none" w:sz="0" w:space="0" w:color="auto"/>
            <w:bottom w:val="none" w:sz="0" w:space="0" w:color="auto"/>
            <w:right w:val="none" w:sz="0" w:space="0" w:color="auto"/>
          </w:divBdr>
        </w:div>
        <w:div w:id="1639605712">
          <w:marLeft w:val="0"/>
          <w:marRight w:val="0"/>
          <w:marTop w:val="0"/>
          <w:marBottom w:val="0"/>
          <w:divBdr>
            <w:top w:val="none" w:sz="0" w:space="0" w:color="auto"/>
            <w:left w:val="none" w:sz="0" w:space="0" w:color="auto"/>
            <w:bottom w:val="none" w:sz="0" w:space="0" w:color="auto"/>
            <w:right w:val="none" w:sz="0" w:space="0" w:color="auto"/>
          </w:divBdr>
        </w:div>
        <w:div w:id="134640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83</Pages>
  <Words>39178</Words>
  <Characters>246822</Characters>
  <Application>Microsoft Office Word</Application>
  <DocSecurity>0</DocSecurity>
  <Lines>2056</Lines>
  <Paragraphs>570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Spurgeon, Charles Haddon – Andachten </vt:lpstr>
      <vt:lpstr>Vorwort</vt:lpstr>
      <vt:lpstr>Quellen:</vt:lpstr>
      <vt:lpstr>Endnoten</vt:lpstr>
    </vt:vector>
  </TitlesOfParts>
  <LinksUpToDate>false</LinksUpToDate>
  <CharactersWithSpaces>285430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2020-11-16T13:29:00Z</dcterms:modified>
  <dc:title>Andachten 9 (Paulusbriefe)</dc:title>
  <dc:creator>Spurgeon, Charles Haddon</dc:creator>
  <dc:language>de</dc:language>
</cp:coreProperties>
</file>